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B7AB8" w14:textId="77777777" w:rsidR="00C67FC0" w:rsidRDefault="00C67FC0" w:rsidP="00C35AEF">
      <w:pPr>
        <w:ind w:hanging="2"/>
        <w:jc w:val="right"/>
        <w:rPr>
          <w:rFonts w:asciiTheme="majorHAnsi" w:hAnsiTheme="majorHAnsi" w:cstheme="majorHAnsi"/>
          <w:sz w:val="22"/>
          <w:szCs w:val="22"/>
        </w:rPr>
      </w:pPr>
    </w:p>
    <w:p w14:paraId="0DA37EA3" w14:textId="028B3271" w:rsidR="00C35AEF" w:rsidRDefault="00C35AEF" w:rsidP="00C35AEF">
      <w:pPr>
        <w:ind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1 do </w:t>
      </w:r>
      <w:r w:rsidR="00A06B5C" w:rsidRPr="00A06B5C">
        <w:rPr>
          <w:rFonts w:asciiTheme="majorHAnsi" w:hAnsiTheme="majorHAnsi" w:cstheme="majorHAnsi"/>
          <w:sz w:val="22"/>
          <w:szCs w:val="22"/>
        </w:rPr>
        <w:t>Zapytani</w:t>
      </w:r>
      <w:r w:rsidR="00A06B5C">
        <w:rPr>
          <w:rFonts w:asciiTheme="majorHAnsi" w:hAnsiTheme="majorHAnsi" w:cstheme="majorHAnsi"/>
          <w:sz w:val="22"/>
          <w:szCs w:val="22"/>
        </w:rPr>
        <w:t>a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ofertowe</w:t>
      </w:r>
      <w:r w:rsidR="00A06B5C">
        <w:rPr>
          <w:rFonts w:asciiTheme="majorHAnsi" w:hAnsiTheme="majorHAnsi" w:cstheme="majorHAnsi"/>
          <w:sz w:val="22"/>
          <w:szCs w:val="22"/>
        </w:rPr>
        <w:t>go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nr 3_2026</w:t>
      </w:r>
    </w:p>
    <w:p w14:paraId="543DE7BD" w14:textId="77777777" w:rsidR="00C35AEF" w:rsidRDefault="00C35AEF" w:rsidP="00C35AEF">
      <w:pPr>
        <w:tabs>
          <w:tab w:val="left" w:pos="8789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65F02429" w14:textId="77777777" w:rsidR="00C35AEF" w:rsidRDefault="00C35AEF" w:rsidP="00C35AEF">
      <w:pPr>
        <w:tabs>
          <w:tab w:val="left" w:pos="8789"/>
        </w:tabs>
        <w:spacing w:after="100" w:afterAutospacing="1"/>
        <w:ind w:firstLine="0"/>
        <w:jc w:val="center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48A82551" w14:textId="77777777" w:rsidR="00C35AEF" w:rsidRDefault="00C35AEF" w:rsidP="00794E3F">
      <w:pPr>
        <w:tabs>
          <w:tab w:val="left" w:pos="8789"/>
        </w:tabs>
        <w:spacing w:after="100" w:afterAutospacing="1"/>
        <w:ind w:firstLine="0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</w:p>
    <w:p w14:paraId="75AC67E5" w14:textId="77777777" w:rsidR="00C35AEF" w:rsidRDefault="00C35AEF" w:rsidP="00C35AEF">
      <w:pPr>
        <w:tabs>
          <w:tab w:val="left" w:pos="8789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.............................................                                                                                .............................................        </w:t>
      </w:r>
    </w:p>
    <w:p w14:paraId="721AA35D" w14:textId="77777777" w:rsidR="00C35AEF" w:rsidRDefault="00C35AEF" w:rsidP="00C35AEF">
      <w:pPr>
        <w:tabs>
          <w:tab w:val="left" w:pos="8789"/>
        </w:tabs>
        <w:spacing w:after="100" w:afterAutospacing="1"/>
        <w:ind w:firstLine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   Dane /pieczęć Wykonawcy                                                                              Miejscowość, data</w:t>
      </w:r>
    </w:p>
    <w:p w14:paraId="02FA2BA3" w14:textId="77777777" w:rsidR="00C35AEF" w:rsidRDefault="00C35AEF" w:rsidP="00C35AEF">
      <w:pPr>
        <w:tabs>
          <w:tab w:val="left" w:pos="0"/>
          <w:tab w:val="left" w:pos="8789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Dane Wykonawcy: </w:t>
      </w:r>
    </w:p>
    <w:tbl>
      <w:tblPr>
        <w:tblStyle w:val="Style427"/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486"/>
      </w:tblGrid>
      <w:tr w:rsidR="00C35AEF" w14:paraId="0CCE9403" w14:textId="77777777" w:rsidTr="002E5F9E">
        <w:tc>
          <w:tcPr>
            <w:tcW w:w="2802" w:type="dxa"/>
          </w:tcPr>
          <w:p w14:paraId="5268C1A3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Imię i nazwisko/Nazwa</w:t>
            </w:r>
          </w:p>
        </w:tc>
        <w:tc>
          <w:tcPr>
            <w:tcW w:w="6486" w:type="dxa"/>
          </w:tcPr>
          <w:p w14:paraId="17D9779E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35AEF" w14:paraId="1F5061B0" w14:textId="77777777" w:rsidTr="002E5F9E">
        <w:tc>
          <w:tcPr>
            <w:tcW w:w="2802" w:type="dxa"/>
          </w:tcPr>
          <w:p w14:paraId="6C10DFA0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486" w:type="dxa"/>
          </w:tcPr>
          <w:p w14:paraId="5E5FE13A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35AEF" w14:paraId="4A8370E7" w14:textId="77777777" w:rsidTr="002E5F9E">
        <w:tc>
          <w:tcPr>
            <w:tcW w:w="2802" w:type="dxa"/>
          </w:tcPr>
          <w:p w14:paraId="69C05AD3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/firma </w:t>
            </w:r>
          </w:p>
        </w:tc>
        <w:tc>
          <w:tcPr>
            <w:tcW w:w="6486" w:type="dxa"/>
          </w:tcPr>
          <w:p w14:paraId="13695235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Osoba fizyczna                     Firma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48C6A" wp14:editId="2BAB7535">
                      <wp:simplePos x="0" y="0"/>
                      <wp:positionH relativeFrom="column">
                        <wp:posOffset>1905000</wp:posOffset>
                      </wp:positionH>
                      <wp:positionV relativeFrom="paragraph">
                        <wp:posOffset>25400</wp:posOffset>
                      </wp:positionV>
                      <wp:extent cx="201930" cy="109855"/>
                      <wp:effectExtent l="0" t="0" r="0" b="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54560" y="3734598"/>
                                <a:ext cx="18288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1B7FC0" w14:textId="77777777" w:rsidR="00C35AEF" w:rsidRDefault="00C35AEF" w:rsidP="00C35AEF">
                                  <w:pPr>
                                    <w:ind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8A48C6A" id="Prostokąt 5" o:spid="_x0000_s1026" style="position:absolute;left:0;text-align:left;margin-left:150pt;margin-top:2pt;width:15.9pt;height:8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D1B7FC0" w14:textId="77777777" w:rsidR="00C35AEF" w:rsidRDefault="00C35AEF" w:rsidP="00C35AEF">
                            <w:pPr>
                              <w:ind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BBC4828" wp14:editId="31291D2E">
                      <wp:simplePos x="0" y="0"/>
                      <wp:positionH relativeFrom="column">
                        <wp:posOffset>965200</wp:posOffset>
                      </wp:positionH>
                      <wp:positionV relativeFrom="paragraph">
                        <wp:posOffset>25400</wp:posOffset>
                      </wp:positionV>
                      <wp:extent cx="186690" cy="109855"/>
                      <wp:effectExtent l="0" t="0" r="0" b="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62180" y="3734598"/>
                                <a:ext cx="167640" cy="90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00B819" w14:textId="77777777" w:rsidR="00C35AEF" w:rsidRDefault="00C35AEF" w:rsidP="00C35AEF">
                                  <w:pPr>
                                    <w:ind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BBC4828" id="Prostokąt 4" o:spid="_x0000_s1027" style="position:absolute;left:0;text-align:left;margin-left:76pt;margin-top:2pt;width:14.7pt;height:8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00B819" w14:textId="77777777" w:rsidR="00C35AEF" w:rsidRDefault="00C35AEF" w:rsidP="00C35AEF">
                            <w:pPr>
                              <w:ind w:hanging="2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C35AEF" w14:paraId="61069322" w14:textId="77777777" w:rsidTr="002E5F9E">
        <w:tc>
          <w:tcPr>
            <w:tcW w:w="2802" w:type="dxa"/>
          </w:tcPr>
          <w:p w14:paraId="2F8F29DB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486" w:type="dxa"/>
          </w:tcPr>
          <w:p w14:paraId="22458B88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35AEF" w14:paraId="39218CFD" w14:textId="77777777" w:rsidTr="002E5F9E">
        <w:tc>
          <w:tcPr>
            <w:tcW w:w="2802" w:type="dxa"/>
          </w:tcPr>
          <w:p w14:paraId="54475811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REGON</w:t>
            </w:r>
          </w:p>
        </w:tc>
        <w:tc>
          <w:tcPr>
            <w:tcW w:w="6486" w:type="dxa"/>
          </w:tcPr>
          <w:p w14:paraId="500A6069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35AEF" w14:paraId="1B3997C6" w14:textId="77777777" w:rsidTr="002E5F9E">
        <w:tc>
          <w:tcPr>
            <w:tcW w:w="2802" w:type="dxa"/>
          </w:tcPr>
          <w:p w14:paraId="572A8E84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486" w:type="dxa"/>
          </w:tcPr>
          <w:p w14:paraId="16AA382B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35AEF" w14:paraId="25C2BD46" w14:textId="77777777" w:rsidTr="002E5F9E">
        <w:tc>
          <w:tcPr>
            <w:tcW w:w="2802" w:type="dxa"/>
          </w:tcPr>
          <w:p w14:paraId="0B804BB8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486" w:type="dxa"/>
          </w:tcPr>
          <w:p w14:paraId="53E57B94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  <w:tr w:rsidR="00C35AEF" w14:paraId="1CECC6AD" w14:textId="77777777" w:rsidTr="002E5F9E">
        <w:tc>
          <w:tcPr>
            <w:tcW w:w="2802" w:type="dxa"/>
          </w:tcPr>
          <w:p w14:paraId="3AE3FE79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Adres e – mail</w:t>
            </w:r>
          </w:p>
        </w:tc>
        <w:tc>
          <w:tcPr>
            <w:tcW w:w="6486" w:type="dxa"/>
          </w:tcPr>
          <w:p w14:paraId="57A62BD7" w14:textId="77777777" w:rsidR="00C35AEF" w:rsidRDefault="00C35AEF" w:rsidP="002E5F9E">
            <w:pPr>
              <w:tabs>
                <w:tab w:val="left" w:pos="0"/>
                <w:tab w:val="left" w:pos="8789"/>
              </w:tabs>
              <w:spacing w:after="100" w:afterAutospacing="1"/>
              <w:ind w:firstLine="0"/>
              <w:jc w:val="both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</w:tc>
      </w:tr>
    </w:tbl>
    <w:p w14:paraId="428EA015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FORMULARZ OFERTOWY</w:t>
      </w:r>
    </w:p>
    <w:p w14:paraId="74A0192C" w14:textId="2F17BA51" w:rsidR="00C35AEF" w:rsidRDefault="00C35AEF" w:rsidP="00C35AEF">
      <w:pPr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z dnia </w:t>
      </w:r>
      <w:r w:rsidR="00A06B5C">
        <w:rPr>
          <w:rFonts w:asciiTheme="majorHAnsi" w:eastAsia="Calibri" w:hAnsiTheme="majorHAnsi" w:cstheme="majorHAnsi"/>
          <w:b/>
          <w:bCs/>
          <w:sz w:val="22"/>
          <w:szCs w:val="22"/>
        </w:rPr>
        <w:t>25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.01.2026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usług</w:t>
      </w:r>
      <w:r w:rsidR="00F50C91"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F50C91" w:rsidRPr="00864FC8">
        <w:rPr>
          <w:rFonts w:asciiTheme="majorHAnsi" w:eastAsia="Calibri" w:hAnsiTheme="majorHAnsi"/>
        </w:rPr>
        <w:t xml:space="preserve">rehabilitacyjnych </w:t>
      </w:r>
      <w:r w:rsidR="00095EE0" w:rsidRPr="00095EE0">
        <w:rPr>
          <w:rFonts w:asciiTheme="majorHAnsi" w:eastAsia="Calibri" w:hAnsiTheme="majorHAnsi"/>
        </w:rPr>
        <w:t>(wsparcie specjalistyczne rehabilitanta)</w:t>
      </w:r>
      <w:r w:rsidR="00095EE0">
        <w:rPr>
          <w:rFonts w:asciiTheme="majorHAnsi" w:eastAsia="Calibri" w:hAnsiTheme="majorHAnsi"/>
        </w:rPr>
        <w:t xml:space="preserve"> </w:t>
      </w:r>
      <w:r>
        <w:rPr>
          <w:rFonts w:asciiTheme="majorHAnsi" w:eastAsia="Calibri" w:hAnsiTheme="majorHAnsi" w:cstheme="majorHAnsi"/>
          <w:sz w:val="22"/>
          <w:szCs w:val="22"/>
        </w:rPr>
        <w:t>w ramach Zapytania ofertowego</w:t>
      </w:r>
      <w:r w:rsidR="001F5F27">
        <w:rPr>
          <w:rFonts w:asciiTheme="majorHAnsi" w:eastAsia="Calibri" w:hAnsiTheme="majorHAnsi" w:cstheme="majorHAnsi"/>
          <w:sz w:val="22"/>
          <w:szCs w:val="22"/>
        </w:rPr>
        <w:t xml:space="preserve"> nr</w:t>
      </w:r>
      <w:r>
        <w:rPr>
          <w:rFonts w:asciiTheme="majorHAnsi" w:eastAsia="Calibri" w:hAnsiTheme="majorHAnsi" w:cstheme="majorHAnsi"/>
          <w:sz w:val="22"/>
          <w:szCs w:val="22"/>
        </w:rPr>
        <w:t xml:space="preserve"> </w:t>
      </w:r>
      <w:r w:rsidR="001F5F27" w:rsidRPr="001F5F27">
        <w:rPr>
          <w:rFonts w:asciiTheme="majorHAnsi" w:eastAsia="Calibri" w:hAnsiTheme="majorHAnsi" w:cstheme="majorHAnsi"/>
          <w:b/>
          <w:bCs/>
          <w:sz w:val="22"/>
          <w:szCs w:val="22"/>
        </w:rPr>
        <w:t>3_2026</w:t>
      </w:r>
      <w:r>
        <w:rPr>
          <w:rFonts w:asciiTheme="majorHAnsi" w:eastAsia="Calibri" w:hAnsiTheme="majorHAnsi" w:cstheme="majorHAnsi"/>
          <w:sz w:val="22"/>
          <w:szCs w:val="22"/>
        </w:rPr>
        <w:t xml:space="preserve">, przewidziane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do realizacji 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 xml:space="preserve">FEMP.06.21-IP.01-1337/24. </w:t>
      </w:r>
    </w:p>
    <w:p w14:paraId="3CF29B21" w14:textId="77777777" w:rsidR="00C35AEF" w:rsidRDefault="00C35AEF" w:rsidP="00C35AEF">
      <w:pPr>
        <w:ind w:firstLine="0"/>
        <w:jc w:val="both"/>
        <w:rPr>
          <w:rFonts w:ascii="Calibri" w:eastAsia="Calibri" w:hAnsi="Calibri" w:cs="Calibri"/>
          <w:sz w:val="22"/>
          <w:szCs w:val="22"/>
        </w:rPr>
      </w:pPr>
    </w:p>
    <w:p w14:paraId="42361B6D" w14:textId="77777777" w:rsidR="00C35AEF" w:rsidRDefault="00C35AEF" w:rsidP="00632400">
      <w:pPr>
        <w:spacing w:after="120"/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sz w:val="22"/>
          <w:szCs w:val="22"/>
        </w:rPr>
        <w:t>Miejsce realizacji usług: Gmina Kocmyrzów-Luborzyca, Zielonki, Michałowice, Niepołomice, Proszowice, Koszyce, Koniusza, Krzeszowice.</w:t>
      </w:r>
    </w:p>
    <w:p w14:paraId="30C707A7" w14:textId="2AE1AF88" w:rsidR="00C35AEF" w:rsidRDefault="00C35AEF" w:rsidP="00C35AEF">
      <w:pPr>
        <w:spacing w:after="280"/>
        <w:ind w:hanging="2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Zamówienie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będzie realizowane od 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0</w:t>
      </w:r>
      <w:r w:rsidR="00881622">
        <w:rPr>
          <w:rFonts w:ascii="Calibri" w:eastAsia="Calibri" w:hAnsi="Calibri" w:cs="Calibri"/>
          <w:b/>
          <w:bCs/>
          <w:color w:val="000000"/>
          <w:sz w:val="22"/>
          <w:szCs w:val="22"/>
        </w:rPr>
        <w:t>2</w:t>
      </w:r>
      <w:r>
        <w:rPr>
          <w:rFonts w:ascii="Calibri" w:eastAsia="Calibri" w:hAnsi="Calibri" w:cs="Calibri"/>
          <w:b/>
          <w:bCs/>
          <w:color w:val="000000"/>
          <w:sz w:val="22"/>
          <w:szCs w:val="22"/>
        </w:rPr>
        <w:t>.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20</w:t>
      </w:r>
      <w:r>
        <w:rPr>
          <w:rFonts w:ascii="Calibri" w:eastAsia="Calibri" w:hAnsi="Calibri" w:cs="Calibri"/>
          <w:b/>
          <w:sz w:val="22"/>
          <w:szCs w:val="22"/>
        </w:rPr>
        <w:t>26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do 06.2029 przez cały okres realizacji projektu.</w:t>
      </w:r>
    </w:p>
    <w:p w14:paraId="3EB8FFD6" w14:textId="77777777" w:rsidR="003A2EB3" w:rsidRP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A2EB3">
        <w:rPr>
          <w:rFonts w:asciiTheme="majorHAnsi" w:eastAsia="Calibri" w:hAnsiTheme="majorHAnsi" w:cstheme="majorHAnsi"/>
          <w:sz w:val="22"/>
          <w:szCs w:val="22"/>
        </w:rPr>
        <w:t xml:space="preserve">Zakres udzielanych świadczeń  obejmuje m.in:  </w:t>
      </w:r>
    </w:p>
    <w:p w14:paraId="5A3B8058" w14:textId="77777777" w:rsidR="003A2EB3" w:rsidRP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A2EB3">
        <w:rPr>
          <w:rFonts w:asciiTheme="majorHAnsi" w:eastAsia="Calibri" w:hAnsiTheme="majorHAnsi" w:cstheme="majorHAnsi"/>
          <w:sz w:val="22"/>
          <w:szCs w:val="22"/>
        </w:rPr>
        <w:t>1)</w:t>
      </w:r>
      <w:r w:rsidRPr="003A2EB3">
        <w:rPr>
          <w:rFonts w:asciiTheme="majorHAnsi" w:eastAsia="Calibri" w:hAnsiTheme="majorHAnsi" w:cstheme="majorHAnsi"/>
          <w:sz w:val="22"/>
          <w:szCs w:val="22"/>
        </w:rPr>
        <w:tab/>
        <w:t>świadczenie wsparcia rehabilitacyjnego opiekunom nieformalnym osób niesamodzielnych w miejscu świadczenia opieki nad osobą niesamodzielną, czyli najczęściej w miejscu ich zamieszkania  (Gmina Kocmyrzów-Luborzyca, Zielonki, Michałowice, Niepołomice, Proszowice, Koszyce, Koniusza, Krzeszowice). Na podstawie pierwszej, diagnostycznej wizyty ustalony zostanie plan wsparcia zgodnie ze zdiagnozowanymi potrzebami,</w:t>
      </w:r>
    </w:p>
    <w:p w14:paraId="37B79460" w14:textId="77777777" w:rsidR="003A2EB3" w:rsidRP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A2EB3">
        <w:rPr>
          <w:rFonts w:asciiTheme="majorHAnsi" w:eastAsia="Calibri" w:hAnsiTheme="majorHAnsi" w:cstheme="majorHAnsi"/>
          <w:sz w:val="22"/>
          <w:szCs w:val="22"/>
        </w:rPr>
        <w:t>2)</w:t>
      </w:r>
      <w:r w:rsidRPr="003A2EB3">
        <w:rPr>
          <w:rFonts w:asciiTheme="majorHAnsi" w:eastAsia="Calibri" w:hAnsiTheme="majorHAnsi" w:cstheme="majorHAnsi"/>
          <w:sz w:val="22"/>
          <w:szCs w:val="22"/>
        </w:rPr>
        <w:tab/>
        <w:t>przeprowadzenie postępowania diagnostycznego, ustalenie problemów i potrzeb opiekuna  osoby niesamodzielnej oraz podopiecznego,</w:t>
      </w:r>
    </w:p>
    <w:p w14:paraId="18C3E9A4" w14:textId="77777777" w:rsidR="003A2EB3" w:rsidRP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A2EB3">
        <w:rPr>
          <w:rFonts w:asciiTheme="majorHAnsi" w:eastAsia="Calibri" w:hAnsiTheme="majorHAnsi" w:cstheme="majorHAnsi"/>
          <w:sz w:val="22"/>
          <w:szCs w:val="22"/>
        </w:rPr>
        <w:t>3)</w:t>
      </w:r>
      <w:r w:rsidRPr="003A2EB3">
        <w:rPr>
          <w:rFonts w:asciiTheme="majorHAnsi" w:eastAsia="Calibri" w:hAnsiTheme="majorHAnsi" w:cstheme="majorHAnsi"/>
          <w:sz w:val="22"/>
          <w:szCs w:val="22"/>
        </w:rPr>
        <w:tab/>
        <w:t xml:space="preserve">ustalenie form oddziaływań rehabilitacyjnych indywidualnie dla każdego pacjenta, </w:t>
      </w:r>
    </w:p>
    <w:p w14:paraId="2EE6E5FC" w14:textId="77777777" w:rsidR="003A2EB3" w:rsidRP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A2EB3">
        <w:rPr>
          <w:rFonts w:asciiTheme="majorHAnsi" w:eastAsia="Calibri" w:hAnsiTheme="majorHAnsi" w:cstheme="majorHAnsi"/>
          <w:sz w:val="22"/>
          <w:szCs w:val="22"/>
        </w:rPr>
        <w:t>4)</w:t>
      </w:r>
      <w:r w:rsidRPr="003A2EB3">
        <w:rPr>
          <w:rFonts w:asciiTheme="majorHAnsi" w:eastAsia="Calibri" w:hAnsiTheme="majorHAnsi" w:cstheme="majorHAnsi"/>
          <w:sz w:val="22"/>
          <w:szCs w:val="22"/>
        </w:rPr>
        <w:tab/>
        <w:t>prowadzenie dokumentacji wizyt domowych, postępów w rehabilitacji,</w:t>
      </w:r>
    </w:p>
    <w:p w14:paraId="2D372DFF" w14:textId="6B11D13B" w:rsidR="00C35AEF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3A2EB3">
        <w:rPr>
          <w:rFonts w:asciiTheme="majorHAnsi" w:eastAsia="Calibri" w:hAnsiTheme="majorHAnsi" w:cstheme="majorHAnsi"/>
          <w:sz w:val="22"/>
          <w:szCs w:val="22"/>
        </w:rPr>
        <w:t>5)</w:t>
      </w:r>
      <w:r w:rsidRPr="003A2EB3">
        <w:rPr>
          <w:rFonts w:asciiTheme="majorHAnsi" w:eastAsia="Calibri" w:hAnsiTheme="majorHAnsi" w:cstheme="majorHAnsi"/>
          <w:sz w:val="22"/>
          <w:szCs w:val="22"/>
        </w:rPr>
        <w:tab/>
        <w:t>współdziałanie z całym zespołem terapeutycznym (asystentura zespołowa), prowadzenie dokumentacji, udział w zebraniach  asystentury zespołowej, konsultowanie, współpraca, diagnozowanie potrzeb indywidualnych i grupy.</w:t>
      </w:r>
    </w:p>
    <w:p w14:paraId="36BFB6BF" w14:textId="77777777" w:rsid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6AAD9783" w14:textId="77777777" w:rsid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6DE42190" w14:textId="77777777" w:rsidR="003A2EB3" w:rsidRDefault="003A2EB3" w:rsidP="003A2EB3">
      <w:pPr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</w:p>
    <w:p w14:paraId="38EC5193" w14:textId="77777777" w:rsidR="00C35AEF" w:rsidRDefault="00C35AEF" w:rsidP="00C35AEF">
      <w:pPr>
        <w:spacing w:after="120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lastRenderedPageBreak/>
        <w:t>Oferuję/my wykonanie przedmiotu zamówienia, za kwotę całkowitą:</w:t>
      </w:r>
    </w:p>
    <w:p w14:paraId="5D02483F" w14:textId="77777777" w:rsidR="00C35AEF" w:rsidRDefault="00C35AEF" w:rsidP="00C35AEF">
      <w:pPr>
        <w:spacing w:after="120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Cena brutto: …………………………………………………………………………………………………………zł</w:t>
      </w:r>
    </w:p>
    <w:p w14:paraId="3B9A7C8B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słownie: ....................................................................................................................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>.</w:t>
      </w:r>
    </w:p>
    <w:p w14:paraId="30A8AA4D" w14:textId="77777777" w:rsidR="00C35AEF" w:rsidRDefault="00C35AEF" w:rsidP="00C35AEF">
      <w:pPr>
        <w:widowControl/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w tym: cena netto …………………………… zł, podatek VAT .......................... %, tj. .................................... zł</w:t>
      </w:r>
    </w:p>
    <w:p w14:paraId="5DD201E0" w14:textId="43F4EB50" w:rsidR="00EF6BE3" w:rsidRPr="00EF6BE3" w:rsidRDefault="00EF6BE3" w:rsidP="00EF6BE3">
      <w:pPr>
        <w:spacing w:after="360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EF6BE3">
        <w:rPr>
          <w:rFonts w:asciiTheme="majorHAnsi" w:eastAsia="Calibri" w:hAnsiTheme="majorHAnsi" w:cstheme="majorHAnsi"/>
          <w:color w:val="000000"/>
          <w:sz w:val="22"/>
          <w:szCs w:val="22"/>
        </w:rPr>
        <w:t>Cena za godzinę brutto to: ……………………………</w:t>
      </w:r>
    </w:p>
    <w:p w14:paraId="3364C321" w14:textId="030B857F" w:rsidR="00EF6BE3" w:rsidRDefault="00EF6BE3" w:rsidP="00EF6BE3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 w:rsidRPr="00EF6BE3">
        <w:rPr>
          <w:rFonts w:asciiTheme="majorHAnsi" w:eastAsia="Calibri" w:hAnsiTheme="majorHAnsi" w:cstheme="majorHAnsi"/>
          <w:color w:val="000000"/>
          <w:sz w:val="22"/>
          <w:szCs w:val="22"/>
        </w:rPr>
        <w:t>Oświadczam że posiadam …….. lat doświadczenia zawodowego jako rehabilitant.</w:t>
      </w:r>
    </w:p>
    <w:p w14:paraId="770B5975" w14:textId="4A112F7E" w:rsidR="00C35AEF" w:rsidRDefault="00C35AEF" w:rsidP="00031D8A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Deklaruje, iż po przyjęciu przedmiotowego zlecenia łączne zaangażowanie zawodowe w realizację wszystkich projektów finansowanych z funduszy UE oraz działań finansowanych z innych źródeł nie przekroczy 276 godzin miesięcznie. W przypadku zmiany powyższego zaangażowania zobowiązuję się poinformować </w:t>
      </w:r>
      <w:r w:rsidR="00031D8A">
        <w:rPr>
          <w:rFonts w:asciiTheme="majorHAnsi" w:eastAsia="Calibri" w:hAnsiTheme="majorHAnsi" w:cstheme="majorHAnsi"/>
          <w:color w:val="000000"/>
          <w:sz w:val="22"/>
          <w:szCs w:val="22"/>
        </w:rPr>
        <w:t>Zamawiającego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 tym fakcie. </w:t>
      </w:r>
    </w:p>
    <w:p w14:paraId="0973DCD0" w14:textId="77777777" w:rsidR="00C35AEF" w:rsidRDefault="00C35AEF" w:rsidP="00C35AEF">
      <w:pPr>
        <w:widowControl/>
        <w:numPr>
          <w:ilvl w:val="0"/>
          <w:numId w:val="24"/>
        </w:numPr>
        <w:spacing w:after="100" w:afterAutospacing="1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Oświadczam/y, że w cenie mojej/naszej oferty uwzględnione zostały wszystkie koszty wykonania zamówienia w tym podatek VAT (w przypadku działalności) a także koszty PIT I ZUS w przypadku osób fizycznych. </w:t>
      </w:r>
    </w:p>
    <w:p w14:paraId="3CEABC0E" w14:textId="77777777" w:rsidR="00C35AEF" w:rsidRDefault="00C35AEF" w:rsidP="00C35AEF">
      <w:pPr>
        <w:widowControl/>
        <w:numPr>
          <w:ilvl w:val="0"/>
          <w:numId w:val="24"/>
        </w:numPr>
        <w:spacing w:after="100" w:afterAutospacing="1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akceptujemy wskazany w Zapytaniu ofertowym z załącznikami termin  i sposób płatności wynagrodzenia za wykonanie zamówienia</w:t>
      </w:r>
    </w:p>
    <w:p w14:paraId="143D2A2C" w14:textId="77777777" w:rsidR="00C35AEF" w:rsidRDefault="00C35AEF" w:rsidP="00C35AEF">
      <w:pPr>
        <w:widowControl/>
        <w:numPr>
          <w:ilvl w:val="0"/>
          <w:numId w:val="24"/>
        </w:numPr>
        <w:spacing w:after="100" w:afterAutospacing="1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Oświadczamy, że oferujemy realizację zamówienia w sposób w pełni odpowiadający wszystkim wymaganiom Zamawiającego określonym w Zapytaniu ofertowym z załącznikami, w szczególności w Szczegółowym opisie przedmiotu zamówienia.</w:t>
      </w:r>
    </w:p>
    <w:p w14:paraId="09879F99" w14:textId="77777777" w:rsidR="00C35AEF" w:rsidRDefault="00C35AEF" w:rsidP="00C35AEF">
      <w:pPr>
        <w:widowControl/>
        <w:numPr>
          <w:ilvl w:val="0"/>
          <w:numId w:val="24"/>
        </w:numPr>
        <w:spacing w:after="120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Oświadczam/y, że:</w:t>
      </w:r>
    </w:p>
    <w:p w14:paraId="33025A3E" w14:textId="77777777" w:rsidR="00C35AEF" w:rsidRDefault="00C35AEF" w:rsidP="00C35AEF">
      <w:pPr>
        <w:widowControl/>
        <w:numPr>
          <w:ilvl w:val="0"/>
          <w:numId w:val="25"/>
        </w:numPr>
        <w:spacing w:after="100" w:afterAutospacing="1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zapoznałem/zapoznaliśmy się z przedmiotem zamówienia i nie wnoszę/wnosimy do niego żadnych zastrzeżeń,</w:t>
      </w:r>
    </w:p>
    <w:p w14:paraId="7C4CD60F" w14:textId="77777777" w:rsidR="00C35AEF" w:rsidRDefault="00C35AEF" w:rsidP="00C35AEF">
      <w:pPr>
        <w:widowControl/>
        <w:numPr>
          <w:ilvl w:val="0"/>
          <w:numId w:val="25"/>
        </w:numPr>
        <w:spacing w:after="100" w:afterAutospacing="1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posiadam/y uprawnienia, wiedzę oraz doświadczenie do wykonania przedmiotowego zamówienia, </w:t>
      </w:r>
    </w:p>
    <w:p w14:paraId="2ABCFFFA" w14:textId="77777777" w:rsidR="00C35AEF" w:rsidRDefault="00C35AEF" w:rsidP="00C35AEF">
      <w:pPr>
        <w:widowControl/>
        <w:numPr>
          <w:ilvl w:val="0"/>
          <w:numId w:val="25"/>
        </w:numPr>
        <w:spacing w:after="100" w:afterAutospacing="1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dysponuję/dysponujemy potencjałem technicznym oraz osobami zdolnymi do wykonania zamówienia, </w:t>
      </w:r>
    </w:p>
    <w:p w14:paraId="2FB4DD7B" w14:textId="77777777" w:rsidR="00C35AEF" w:rsidRDefault="00C35AEF" w:rsidP="00C35AEF">
      <w:pPr>
        <w:widowControl/>
        <w:numPr>
          <w:ilvl w:val="0"/>
          <w:numId w:val="25"/>
        </w:numPr>
        <w:spacing w:after="100" w:afterAutospacing="1"/>
        <w:ind w:left="0" w:firstLine="0"/>
        <w:jc w:val="both"/>
        <w:textAlignment w:val="baseline"/>
        <w:outlineLvl w:val="0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znajduję/znajdujemy się w sytuacji ekonomicznej i finansowej zapewniającej wykonanie zamówienia.</w:t>
      </w:r>
    </w:p>
    <w:p w14:paraId="48A19259" w14:textId="77777777" w:rsidR="00C35AEF" w:rsidRDefault="00C35AEF" w:rsidP="00C35AEF">
      <w:pPr>
        <w:tabs>
          <w:tab w:val="left" w:pos="360"/>
          <w:tab w:val="left" w:pos="1260"/>
        </w:tabs>
        <w:spacing w:after="100" w:afterAutospacing="1"/>
        <w:ind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97831ED" w14:textId="77777777" w:rsidR="00C35AEF" w:rsidRDefault="00C35AEF" w:rsidP="00C35AEF">
      <w:pPr>
        <w:tabs>
          <w:tab w:val="left" w:pos="360"/>
          <w:tab w:val="left" w:pos="1260"/>
        </w:tabs>
        <w:spacing w:after="100" w:afterAutospacing="1"/>
        <w:ind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132049E3" w14:textId="77777777" w:rsidR="00C35AEF" w:rsidRDefault="00C35AEF" w:rsidP="00C35AEF">
      <w:pPr>
        <w:spacing w:after="100" w:afterAutospacing="1"/>
        <w:ind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58BF3572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br/>
      </w:r>
    </w:p>
    <w:p w14:paraId="3A724828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4D46F608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36596008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437FD41B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19F8EFB8" w14:textId="2027FFB2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2 do </w:t>
      </w:r>
      <w:r w:rsidR="00A06B5C" w:rsidRPr="00A06B5C">
        <w:rPr>
          <w:rFonts w:asciiTheme="majorHAnsi" w:hAnsiTheme="majorHAnsi" w:cstheme="majorHAnsi"/>
          <w:sz w:val="22"/>
          <w:szCs w:val="22"/>
        </w:rPr>
        <w:t>Zapytani</w:t>
      </w:r>
      <w:r w:rsidR="00A06B5C">
        <w:rPr>
          <w:rFonts w:asciiTheme="majorHAnsi" w:hAnsiTheme="majorHAnsi" w:cstheme="majorHAnsi"/>
          <w:sz w:val="22"/>
          <w:szCs w:val="22"/>
        </w:rPr>
        <w:t>a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ofertowe</w:t>
      </w:r>
      <w:r w:rsidR="00A06B5C">
        <w:rPr>
          <w:rFonts w:asciiTheme="majorHAnsi" w:hAnsiTheme="majorHAnsi" w:cstheme="majorHAnsi"/>
          <w:sz w:val="22"/>
          <w:szCs w:val="22"/>
        </w:rPr>
        <w:t>go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nr 3_2026</w:t>
      </w:r>
    </w:p>
    <w:p w14:paraId="7E112C7F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3E50F5A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braku powiązań osobowych lub kapitałowych Wykonawcy z Zamawiającym</w:t>
      </w:r>
    </w:p>
    <w:p w14:paraId="358ADC6B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B36BDEE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Przystępując do Zapytania ofertowego w ramach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projektu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FF0000"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oświadczam brak powiązań osobowych lub kapitałowych wykonawcy </w:t>
      </w:r>
    </w:p>
    <w:p w14:paraId="6E210AC1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..........................................…</w:t>
      </w:r>
    </w:p>
    <w:p w14:paraId="04A69045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...................................………..</w:t>
      </w:r>
    </w:p>
    <w:p w14:paraId="04F947D0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b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......................................…….</w:t>
      </w:r>
    </w:p>
    <w:p w14:paraId="6A44B87F" w14:textId="77777777" w:rsidR="00C35AEF" w:rsidRDefault="00C35AEF" w:rsidP="00C35AEF">
      <w:pPr>
        <w:spacing w:line="359" w:lineRule="auto"/>
        <w:ind w:hanging="2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Nazwa oferenta</w:t>
      </w:r>
    </w:p>
    <w:p w14:paraId="6966DA58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9D345A0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z zamawiającym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Fundacja Wspierania Rodzin Pogodna Przystań, ul. Nad Stacją 27, 32-010 Łuczyce</w:t>
      </w:r>
    </w:p>
    <w:p w14:paraId="2922D4EE" w14:textId="77777777" w:rsidR="00C35AEF" w:rsidRDefault="00C35AEF" w:rsidP="00C35AEF">
      <w:pPr>
        <w:widowControl/>
        <w:spacing w:after="100" w:afterAutospacing="1"/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Przez powiązania kapitałowe lub osobowe rozumie się wzajemne powiązania między Zamawiającym lub osobami  upoważnionymi do zaciągania zobowiązań w imieniu Zamawiającego lub osobami wykonującymi w imieniu Zamawiającego czynności związane z przygotowaniem i przeprowadzeniem </w:t>
      </w:r>
      <w:r>
        <w:rPr>
          <w:rFonts w:asciiTheme="majorHAnsi" w:eastAsia="Calibri" w:hAnsiTheme="majorHAnsi" w:cstheme="majorHAnsi"/>
          <w:sz w:val="22"/>
          <w:szCs w:val="22"/>
        </w:rPr>
        <w:t>procedury wyboru wykonawcy a wykonawcą,  polegające w szczególności na:</w:t>
      </w:r>
    </w:p>
    <w:p w14:paraId="384F8514" w14:textId="77777777" w:rsidR="00C35AEF" w:rsidRDefault="00C35AEF" w:rsidP="00C35AEF">
      <w:pPr>
        <w:pStyle w:val="Akapitzlist"/>
        <w:numPr>
          <w:ilvl w:val="0"/>
          <w:numId w:val="26"/>
        </w:numPr>
        <w:spacing w:after="100" w:afterAutospacing="1" w:line="240" w:lineRule="auto"/>
        <w:ind w:leftChars="0" w:firstLineChars="0"/>
        <w:jc w:val="both"/>
        <w:textAlignment w:val="auto"/>
        <w:outlineLvl w:val="9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12934" w14:textId="77777777" w:rsidR="00C35AEF" w:rsidRDefault="00C35AEF" w:rsidP="00C35AEF">
      <w:pPr>
        <w:pStyle w:val="Akapitzlist"/>
        <w:numPr>
          <w:ilvl w:val="0"/>
          <w:numId w:val="26"/>
        </w:numPr>
        <w:spacing w:after="100" w:afterAutospacing="1" w:line="240" w:lineRule="auto"/>
        <w:ind w:leftChars="0" w:firstLineChars="0"/>
        <w:jc w:val="both"/>
        <w:textAlignment w:val="auto"/>
        <w:outlineLvl w:val="9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086A108" w14:textId="77777777" w:rsidR="00C35AEF" w:rsidRDefault="00C35AEF" w:rsidP="00C35AEF">
      <w:pPr>
        <w:pStyle w:val="Akapitzlist"/>
        <w:numPr>
          <w:ilvl w:val="0"/>
          <w:numId w:val="26"/>
        </w:numPr>
        <w:spacing w:after="100" w:afterAutospacing="1" w:line="240" w:lineRule="auto"/>
        <w:ind w:leftChars="0" w:firstLineChars="0"/>
        <w:jc w:val="both"/>
        <w:textAlignment w:val="auto"/>
        <w:outlineLvl w:val="9"/>
        <w:rPr>
          <w:rFonts w:asciiTheme="majorHAnsi" w:eastAsia="Calibri" w:hAnsiTheme="majorHAnsi" w:cstheme="majorHAnsi"/>
        </w:rPr>
      </w:pPr>
      <w:r>
        <w:rPr>
          <w:rFonts w:asciiTheme="majorHAnsi" w:eastAsia="Calibri" w:hAnsiTheme="majorHAnsi" w:cstheme="maj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643563C4" w14:textId="77777777" w:rsidR="00C35AEF" w:rsidRDefault="00C35AEF" w:rsidP="00C35AEF">
      <w:pPr>
        <w:widowControl/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6F415342" w14:textId="77777777" w:rsidR="00C35AEF" w:rsidRDefault="00C35AEF" w:rsidP="00C35AEF">
      <w:pPr>
        <w:tabs>
          <w:tab w:val="left" w:pos="360"/>
          <w:tab w:val="left" w:pos="1260"/>
        </w:tabs>
        <w:spacing w:after="100" w:afterAutospacing="1"/>
        <w:ind w:firstLine="0"/>
        <w:jc w:val="right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...............................................................................</w:t>
      </w:r>
    </w:p>
    <w:p w14:paraId="3823EAE3" w14:textId="77777777" w:rsidR="00C35AEF" w:rsidRDefault="00C35AEF" w:rsidP="00C35AEF">
      <w:pPr>
        <w:spacing w:after="100" w:afterAutospacing="1"/>
        <w:ind w:firstLine="0"/>
        <w:jc w:val="right"/>
        <w:rPr>
          <w:rFonts w:asciiTheme="majorHAnsi" w:eastAsia="Calibri" w:hAnsiTheme="majorHAnsi" w:cstheme="majorHAnsi"/>
          <w:i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i/>
          <w:color w:val="000000"/>
          <w:sz w:val="22"/>
          <w:szCs w:val="22"/>
        </w:rPr>
        <w:t>(data i podpis osoby uprawnionej do składania oświadczeń woli w imieniu Wykonawcy)</w:t>
      </w:r>
    </w:p>
    <w:p w14:paraId="54F6CD1F" w14:textId="77777777" w:rsidR="00C35AEF" w:rsidRDefault="00C35AEF" w:rsidP="00C35AEF">
      <w:pPr>
        <w:spacing w:after="100" w:afterAutospacing="1"/>
        <w:ind w:firstLine="0"/>
        <w:jc w:val="right"/>
        <w:rPr>
          <w:rFonts w:asciiTheme="majorHAnsi" w:eastAsia="Calibri" w:hAnsiTheme="majorHAnsi" w:cstheme="majorHAnsi"/>
          <w:sz w:val="22"/>
          <w:szCs w:val="22"/>
        </w:rPr>
      </w:pPr>
    </w:p>
    <w:p w14:paraId="52A87CE7" w14:textId="77777777" w:rsidR="00553B0C" w:rsidRDefault="00553B0C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1B28031E" w14:textId="59B19D95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3 do </w:t>
      </w:r>
      <w:r w:rsidR="00A06B5C" w:rsidRPr="00A06B5C">
        <w:rPr>
          <w:rFonts w:asciiTheme="majorHAnsi" w:hAnsiTheme="majorHAnsi" w:cstheme="majorHAnsi"/>
          <w:sz w:val="22"/>
          <w:szCs w:val="22"/>
        </w:rPr>
        <w:t>Zapytani</w:t>
      </w:r>
      <w:r w:rsidR="00A06B5C">
        <w:rPr>
          <w:rFonts w:asciiTheme="majorHAnsi" w:hAnsiTheme="majorHAnsi" w:cstheme="majorHAnsi"/>
          <w:sz w:val="22"/>
          <w:szCs w:val="22"/>
        </w:rPr>
        <w:t>a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ofertowe</w:t>
      </w:r>
      <w:r w:rsidR="00A06B5C">
        <w:rPr>
          <w:rFonts w:asciiTheme="majorHAnsi" w:hAnsiTheme="majorHAnsi" w:cstheme="majorHAnsi"/>
          <w:sz w:val="22"/>
          <w:szCs w:val="22"/>
        </w:rPr>
        <w:t>go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nr 3_2026</w:t>
      </w:r>
    </w:p>
    <w:p w14:paraId="690C5C1B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A365938" w14:textId="77777777" w:rsidR="00C35AEF" w:rsidRDefault="00C35AEF" w:rsidP="00C35AEF">
      <w:pPr>
        <w:spacing w:after="100" w:afterAutospacing="1"/>
        <w:ind w:firstLine="0"/>
        <w:jc w:val="center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>Oświadczenie o zgodzie na przetwarzanie danych osobowych</w:t>
      </w:r>
    </w:p>
    <w:p w14:paraId="320971EA" w14:textId="77777777" w:rsidR="00C35AEF" w:rsidRDefault="00C35AEF" w:rsidP="00C35AEF">
      <w:pPr>
        <w:spacing w:after="100" w:afterAutospacing="1" w:line="360" w:lineRule="auto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F63FD2B" w14:textId="77777777" w:rsidR="00C35AEF" w:rsidRDefault="00C35AEF" w:rsidP="00C35AEF">
      <w:pPr>
        <w:widowControl/>
        <w:spacing w:after="100" w:afterAutospacing="1"/>
        <w:ind w:firstLine="0"/>
        <w:jc w:val="both"/>
        <w:rPr>
          <w:rFonts w:asciiTheme="majorHAnsi" w:eastAsia="Calibri" w:hAnsiTheme="majorHAnsi" w:cstheme="majorHAnsi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Ja, niżej podpisany/a...................................................... (imię i nazwisko Oferenta) zgodnie z art. 7 Rozporządzenia Parlamentu  Europejskiego i Rady (UE) 2016/679 z dnia 27 kwietnia 2016 r. w sprawie ochrony osób fizycznych w związku z przetwarzaniem danych osobowych i w sprawie swobodnego przepływu takich danych oraz uchylenia dyrektywy 95/46/WE, wyrażam zgodę na przetwarzanie moich danych osobowych przez </w:t>
      </w:r>
      <w:r>
        <w:rPr>
          <w:rFonts w:asciiTheme="majorHAnsi" w:eastAsia="Calibri" w:hAnsiTheme="majorHAnsi" w:cstheme="majorHAnsi"/>
          <w:b/>
          <w:color w:val="000000"/>
          <w:sz w:val="22"/>
          <w:szCs w:val="22"/>
        </w:rPr>
        <w:t xml:space="preserve">Fundacja Wspierania Rodzin Pogodna Przystań, ul. Nad Stacją 27, 32-010 Łuczyce </w:t>
      </w:r>
      <w:r>
        <w:rPr>
          <w:rFonts w:asciiTheme="majorHAnsi" w:eastAsia="Calibri" w:hAnsiTheme="majorHAnsi" w:cstheme="majorHAnsi"/>
          <w:bCs/>
          <w:color w:val="000000"/>
          <w:sz w:val="22"/>
          <w:szCs w:val="22"/>
        </w:rPr>
        <w:t>, jako Administratora tych danych, na potrzeby przeprowadzenia postępowania zakupowego w ramach projektu</w:t>
      </w:r>
      <w:r>
        <w:rPr>
          <w:rFonts w:asciiTheme="majorHAnsi" w:eastAsia="Calibri" w:hAnsiTheme="majorHAnsi" w:cstheme="majorHAnsi"/>
          <w:sz w:val="22"/>
          <w:szCs w:val="22"/>
        </w:rPr>
        <w:t xml:space="preserve"> pt. </w:t>
      </w:r>
      <w:r>
        <w:rPr>
          <w:rFonts w:asciiTheme="majorHAnsi" w:eastAsia="Calibri" w:hAnsiTheme="majorHAnsi" w:cstheme="majorHAnsi"/>
          <w:b/>
          <w:i/>
          <w:sz w:val="22"/>
          <w:szCs w:val="22"/>
        </w:rPr>
        <w:t>„Wsparcie Bez Granic- Nowoczesne Centrum dla Opiekunów”</w:t>
      </w:r>
      <w:r>
        <w:rPr>
          <w:rFonts w:asciiTheme="majorHAnsi" w:eastAsia="Calibri" w:hAnsiTheme="majorHAnsi" w:cstheme="majorHAnsi"/>
          <w:b/>
          <w:i/>
          <w:color w:val="000000"/>
          <w:sz w:val="22"/>
          <w:szCs w:val="22"/>
        </w:rPr>
        <w:t>,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 współfinansowanego ze środków Unii Europejskiej w </w:t>
      </w:r>
      <w:r>
        <w:rPr>
          <w:rFonts w:asciiTheme="majorHAnsi" w:eastAsia="Calibri" w:hAnsiTheme="majorHAnsi" w:cstheme="majorHAnsi"/>
          <w:sz w:val="22"/>
          <w:szCs w:val="22"/>
        </w:rPr>
        <w:t xml:space="preserve">realizowany jest w realizowanego w ramach Europejskiego Funduszu Społecznego Plus w ramach Programu Operacyjnego:  FEMP - Fundusze Europejskie dla Małopolski 2021-2027, 06. Osi Priorytetowej: Fundusze Europejskie dla rynku pracy, edukacji i włączenia społecznego, Działania 21 Wsparcie usług społecznych w regionie Typ projektu C. Usługi zgodne z zasadą </w:t>
      </w:r>
      <w:proofErr w:type="spellStart"/>
      <w:r>
        <w:rPr>
          <w:rFonts w:asciiTheme="majorHAnsi" w:eastAsia="Calibri" w:hAnsiTheme="majorHAnsi" w:cstheme="majorHAnsi"/>
          <w:sz w:val="22"/>
          <w:szCs w:val="22"/>
        </w:rPr>
        <w:t>deinstytucjonalizacji</w:t>
      </w:r>
      <w:proofErr w:type="spellEnd"/>
      <w:r>
        <w:rPr>
          <w:rFonts w:asciiTheme="majorHAnsi" w:eastAsia="Calibri" w:hAnsiTheme="majorHAnsi" w:cstheme="majorHAnsi"/>
          <w:sz w:val="22"/>
          <w:szCs w:val="22"/>
        </w:rPr>
        <w:t>, w zakresie zapewnienia opieki osobom potrzebującym wsparcia w codziennym funkcjonowaniu, w tym ze względu na wiek lub usługi w zakresie wsparcia opiekunów nieformalnych.</w:t>
      </w:r>
    </w:p>
    <w:p w14:paraId="29F42853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6BBB97E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3AC7D93C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FE5B10F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…………………………………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  <w:t xml:space="preserve">                                                        ……………………………………</w:t>
      </w:r>
    </w:p>
    <w:p w14:paraId="49C65342" w14:textId="77777777" w:rsidR="00C35AEF" w:rsidRDefault="00C35AEF" w:rsidP="00C35AEF">
      <w:pPr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  <w:r>
        <w:rPr>
          <w:rFonts w:asciiTheme="majorHAnsi" w:eastAsia="Calibri" w:hAnsiTheme="majorHAnsi" w:cstheme="majorHAnsi"/>
          <w:color w:val="000000"/>
          <w:sz w:val="22"/>
          <w:szCs w:val="22"/>
        </w:rPr>
        <w:t>miejscowość, data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(podpis Oferenta/osoby proponowanej do zespołu)  </w:t>
      </w:r>
    </w:p>
    <w:p w14:paraId="5874D767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5786EC0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483D778B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791FE762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57FC9D46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12A7E3E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2639D503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both"/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p w14:paraId="13AD8851" w14:textId="77777777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</w:p>
    <w:p w14:paraId="0353560F" w14:textId="633D94A6" w:rsidR="00C35AEF" w:rsidRDefault="00C35AEF" w:rsidP="00C35AEF">
      <w:pPr>
        <w:tabs>
          <w:tab w:val="left" w:pos="4410"/>
        </w:tabs>
        <w:spacing w:after="100" w:afterAutospacing="1"/>
        <w:ind w:firstLine="0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4 do </w:t>
      </w:r>
      <w:r w:rsidR="00A06B5C" w:rsidRPr="00A06B5C">
        <w:rPr>
          <w:rFonts w:asciiTheme="majorHAnsi" w:hAnsiTheme="majorHAnsi" w:cstheme="majorHAnsi"/>
          <w:sz w:val="22"/>
          <w:szCs w:val="22"/>
        </w:rPr>
        <w:t>Zapytani</w:t>
      </w:r>
      <w:r w:rsidR="00A06B5C">
        <w:rPr>
          <w:rFonts w:asciiTheme="majorHAnsi" w:hAnsiTheme="majorHAnsi" w:cstheme="majorHAnsi"/>
          <w:sz w:val="22"/>
          <w:szCs w:val="22"/>
        </w:rPr>
        <w:t>a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ofertowe</w:t>
      </w:r>
      <w:r w:rsidR="00A06B5C">
        <w:rPr>
          <w:rFonts w:asciiTheme="majorHAnsi" w:hAnsiTheme="majorHAnsi" w:cstheme="majorHAnsi"/>
          <w:sz w:val="22"/>
          <w:szCs w:val="22"/>
        </w:rPr>
        <w:t>go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nr 3_2026</w:t>
      </w:r>
    </w:p>
    <w:p w14:paraId="2F192DA1" w14:textId="77777777" w:rsidR="00C35AEF" w:rsidRDefault="00C35AEF" w:rsidP="00C35AEF">
      <w:pPr>
        <w:spacing w:line="276" w:lineRule="auto"/>
        <w:ind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73F84B76" w14:textId="77777777" w:rsidR="00C35AEF" w:rsidRDefault="00C35AEF" w:rsidP="00C35AEF">
      <w:pPr>
        <w:spacing w:line="276" w:lineRule="auto"/>
        <w:ind w:hanging="2"/>
        <w:jc w:val="right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1773D3C6" w14:textId="77777777" w:rsidR="00C35AEF" w:rsidRDefault="00C35AEF" w:rsidP="00C35AEF">
      <w:pPr>
        <w:ind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  <w:bookmarkStart w:id="0" w:name="_Hlk189514618"/>
      <w:r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OŚWIADCZENIE SANKCYJNE</w:t>
      </w:r>
    </w:p>
    <w:bookmarkEnd w:id="0"/>
    <w:p w14:paraId="5190079B" w14:textId="77777777" w:rsidR="00C35AEF" w:rsidRDefault="00C35AEF" w:rsidP="00C35AEF">
      <w:pPr>
        <w:ind w:hanging="2"/>
        <w:jc w:val="center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1D809363" w14:textId="77777777" w:rsidR="00C35AEF" w:rsidRDefault="00C35AEF" w:rsidP="00C35AEF">
      <w:pPr>
        <w:ind w:hanging="2"/>
        <w:jc w:val="both"/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</w:pPr>
    </w:p>
    <w:p w14:paraId="68A2FAC7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jest podmiotem/osobą:</w:t>
      </w:r>
    </w:p>
    <w:p w14:paraId="4F7B9EE0" w14:textId="77777777" w:rsidR="00C35AEF" w:rsidRDefault="00C35AEF" w:rsidP="00C35AEF">
      <w:pPr>
        <w:pStyle w:val="Akapitzlist"/>
        <w:widowControl/>
        <w:numPr>
          <w:ilvl w:val="1"/>
          <w:numId w:val="27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548AD782" w14:textId="77777777" w:rsidR="00C35AEF" w:rsidRDefault="00C35AEF" w:rsidP="00C35AEF">
      <w:pPr>
        <w:pStyle w:val="Akapitzlist"/>
        <w:widowControl/>
        <w:numPr>
          <w:ilvl w:val="1"/>
          <w:numId w:val="27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>beneficjentem rzeczywistym w rozumieniu ustawy z dnia 1 marca 2018 r. o przeciwdziałaniu praniu pieniędzy oraz finansowaniu terroryzmu (Dz. U. z 2022 r. poz. 593 i 655), o którym mowa w art. 1 pkt 3 ww. ustawy.</w:t>
      </w:r>
    </w:p>
    <w:p w14:paraId="6D7A71C9" w14:textId="77777777" w:rsidR="00C35AEF" w:rsidRDefault="00C35AEF" w:rsidP="00C35AEF">
      <w:pPr>
        <w:pStyle w:val="Akapitzlist"/>
        <w:widowControl/>
        <w:numPr>
          <w:ilvl w:val="1"/>
          <w:numId w:val="27"/>
        </w:numPr>
        <w:spacing w:after="0"/>
        <w:ind w:leftChars="0" w:left="0" w:firstLineChars="0" w:hanging="2"/>
        <w:jc w:val="both"/>
        <w:textAlignment w:val="auto"/>
        <w:outlineLvl w:val="9"/>
        <w:rPr>
          <w:rFonts w:asciiTheme="majorHAnsi" w:hAnsiTheme="majorHAnsi" w:cstheme="majorHAnsi"/>
          <w:color w:val="000000" w:themeColor="text1"/>
        </w:rPr>
      </w:pPr>
      <w:r>
        <w:rPr>
          <w:rFonts w:asciiTheme="majorHAnsi" w:hAnsiTheme="majorHAnsi" w:cstheme="majorHAnsi"/>
          <w:color w:val="000000" w:themeColor="text1"/>
        </w:rPr>
        <w:t xml:space="preserve">wykonawcą zamówienia, którego jednostką dominującą w rozumieniu art. 3 ust. 1 pkt 37 ustawy z dnia 29 września 1994 r. o rachunkowości (Dz. U. z 2021 r. poz. 217, 2105 i 2106) jest podmiot wpisany </w:t>
      </w: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color w:val="000000" w:themeColor="text1"/>
        </w:rPr>
        <w:t>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D6C2AE0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09B59AC9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16FFC878" w14:textId="77777777" w:rsidR="00C35AEF" w:rsidRDefault="00C35AEF" w:rsidP="00C35AEF">
      <w:pPr>
        <w:spacing w:line="360" w:lineRule="auto"/>
        <w:ind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6DBA66F4" w14:textId="77777777" w:rsidR="00C35AEF" w:rsidRDefault="00C35AEF" w:rsidP="00C35AEF">
      <w:pPr>
        <w:spacing w:line="360" w:lineRule="auto"/>
        <w:ind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230C83CC" w14:textId="77777777" w:rsidR="00C35AEF" w:rsidRDefault="00C35AEF" w:rsidP="00C35AEF">
      <w:pPr>
        <w:spacing w:line="360" w:lineRule="auto"/>
        <w:ind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</w:p>
    <w:p w14:paraId="3228E4FA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……………………..……………                                    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………………………………</w:t>
      </w:r>
    </w:p>
    <w:p w14:paraId="65E529AD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        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 i data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                                 </w:t>
      </w:r>
      <w:r>
        <w:rPr>
          <w:rFonts w:asciiTheme="majorHAnsi" w:hAnsiTheme="majorHAnsi" w:cstheme="majorHAnsi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   (podpis Oferenta)  </w:t>
      </w:r>
    </w:p>
    <w:p w14:paraId="237CD067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0653D13E" w14:textId="77777777" w:rsidR="00C35AEF" w:rsidRDefault="00C35AEF" w:rsidP="00C35AEF">
      <w:pPr>
        <w:spacing w:line="276" w:lineRule="auto"/>
        <w:ind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588EF87C" w14:textId="77777777" w:rsidR="00C35AEF" w:rsidRDefault="00C35AEF" w:rsidP="00C35AEF">
      <w:pPr>
        <w:spacing w:line="276" w:lineRule="auto"/>
        <w:ind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7FDF9964" w14:textId="77777777" w:rsidR="00C35AEF" w:rsidRDefault="00C35AEF" w:rsidP="00C35AEF">
      <w:pPr>
        <w:spacing w:line="276" w:lineRule="auto"/>
        <w:ind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400C8432" w14:textId="77777777" w:rsidR="00C35AEF" w:rsidRDefault="00C35AEF" w:rsidP="00C35AEF">
      <w:pPr>
        <w:spacing w:line="276" w:lineRule="auto"/>
        <w:ind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3B38372C" w14:textId="77777777" w:rsidR="00C35AEF" w:rsidRDefault="00C35AEF" w:rsidP="00C35AEF">
      <w:pPr>
        <w:spacing w:line="276" w:lineRule="auto"/>
        <w:ind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76A977FC" w14:textId="77777777" w:rsidR="00C35AEF" w:rsidRDefault="00C35AEF" w:rsidP="00C35AEF">
      <w:pPr>
        <w:spacing w:line="276" w:lineRule="auto"/>
        <w:ind w:hanging="2"/>
        <w:jc w:val="both"/>
        <w:rPr>
          <w:rFonts w:asciiTheme="majorHAnsi" w:eastAsia="Times New Roman" w:hAnsiTheme="majorHAnsi" w:cstheme="majorHAnsi"/>
          <w:i/>
          <w:iCs/>
          <w:color w:val="000000" w:themeColor="text1"/>
          <w:sz w:val="22"/>
          <w:szCs w:val="22"/>
        </w:rPr>
      </w:pPr>
    </w:p>
    <w:p w14:paraId="5E6CF90E" w14:textId="77777777" w:rsidR="00C35AEF" w:rsidRDefault="00C35AEF" w:rsidP="00C35AEF">
      <w:pPr>
        <w:spacing w:line="276" w:lineRule="auto"/>
        <w:ind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159B6754" w14:textId="5FE8F8A3" w:rsidR="00C35AEF" w:rsidRDefault="00C35AEF" w:rsidP="00C35AEF">
      <w:pPr>
        <w:spacing w:line="276" w:lineRule="auto"/>
        <w:ind w:hanging="2"/>
        <w:jc w:val="right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Załącznik nr 5 do </w:t>
      </w:r>
      <w:r w:rsidR="00A06B5C" w:rsidRPr="00A06B5C">
        <w:rPr>
          <w:rFonts w:asciiTheme="majorHAnsi" w:hAnsiTheme="majorHAnsi" w:cstheme="majorHAnsi"/>
          <w:sz w:val="22"/>
          <w:szCs w:val="22"/>
        </w:rPr>
        <w:t>Zapytani</w:t>
      </w:r>
      <w:r w:rsidR="00A06B5C">
        <w:rPr>
          <w:rFonts w:asciiTheme="majorHAnsi" w:hAnsiTheme="majorHAnsi" w:cstheme="majorHAnsi"/>
          <w:sz w:val="22"/>
          <w:szCs w:val="22"/>
        </w:rPr>
        <w:t>a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ofertowe</w:t>
      </w:r>
      <w:r w:rsidR="00A06B5C">
        <w:rPr>
          <w:rFonts w:asciiTheme="majorHAnsi" w:hAnsiTheme="majorHAnsi" w:cstheme="majorHAnsi"/>
          <w:sz w:val="22"/>
          <w:szCs w:val="22"/>
        </w:rPr>
        <w:t>go</w:t>
      </w:r>
      <w:r w:rsidR="00A06B5C" w:rsidRPr="00A06B5C">
        <w:rPr>
          <w:rFonts w:asciiTheme="majorHAnsi" w:hAnsiTheme="majorHAnsi" w:cstheme="majorHAnsi"/>
          <w:sz w:val="22"/>
          <w:szCs w:val="22"/>
        </w:rPr>
        <w:t xml:space="preserve"> nr 3_2026</w:t>
      </w:r>
    </w:p>
    <w:p w14:paraId="05D7C1CF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4132CFD5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555BE99B" w14:textId="77777777" w:rsidR="00C35AEF" w:rsidRDefault="00C35AEF" w:rsidP="00C35AEF">
      <w:pPr>
        <w:spacing w:line="276" w:lineRule="auto"/>
        <w:ind w:hanging="2"/>
        <w:jc w:val="center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b/>
          <w:bCs/>
          <w:i/>
          <w:iCs/>
          <w:color w:val="000000" w:themeColor="text1"/>
          <w:sz w:val="22"/>
          <w:szCs w:val="22"/>
        </w:rPr>
        <w:t>OŚWIADCZENIE O SPEŁNIANIU WARUNKÓW PRAWNYCH I KAPITAŁOWYCH</w:t>
      </w:r>
    </w:p>
    <w:p w14:paraId="421DC73C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0B71202B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0DEBBD28" w14:textId="2192C8FC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Jako Oferent </w:t>
      </w:r>
      <w:r>
        <w:rPr>
          <w:rFonts w:asciiTheme="majorHAnsi" w:eastAsia="Calibri" w:hAnsiTheme="majorHAnsi" w:cstheme="majorHAnsi"/>
          <w:sz w:val="22"/>
          <w:szCs w:val="22"/>
        </w:rPr>
        <w:t xml:space="preserve">Przystępując do Zapytania ofertowego 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nr </w:t>
      </w:r>
      <w:r w:rsidR="005C6F17" w:rsidRPr="005C6F17">
        <w:rPr>
          <w:rFonts w:asciiTheme="majorHAnsi" w:eastAsia="Calibri" w:hAnsiTheme="majorHAnsi" w:cstheme="majorHAnsi"/>
          <w:b/>
          <w:bCs/>
          <w:sz w:val="22"/>
          <w:szCs w:val="22"/>
        </w:rPr>
        <w:t>3_2026</w:t>
      </w:r>
      <w:r w:rsidR="005C6F17">
        <w:rPr>
          <w:rFonts w:asciiTheme="majorHAnsi" w:eastAsia="Calibr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sz w:val="22"/>
          <w:szCs w:val="22"/>
        </w:rPr>
        <w:t xml:space="preserve">z dnia </w:t>
      </w:r>
      <w:r w:rsidR="005C6F17">
        <w:rPr>
          <w:rFonts w:asciiTheme="majorHAnsi" w:eastAsia="Calibri" w:hAnsiTheme="majorHAnsi" w:cstheme="majorHAnsi"/>
          <w:b/>
          <w:bCs/>
          <w:sz w:val="22"/>
          <w:szCs w:val="22"/>
        </w:rPr>
        <w:t>25</w:t>
      </w:r>
      <w:r>
        <w:rPr>
          <w:rFonts w:asciiTheme="majorHAnsi" w:eastAsia="Calibri" w:hAnsiTheme="majorHAnsi" w:cstheme="majorHAnsi"/>
          <w:b/>
          <w:bCs/>
          <w:sz w:val="22"/>
          <w:szCs w:val="22"/>
        </w:rPr>
        <w:t>.01.2026</w:t>
      </w:r>
      <w:r>
        <w:rPr>
          <w:rFonts w:asciiTheme="majorHAnsi" w:eastAsia="Calibri" w:hAnsiTheme="majorHAnsi" w:cstheme="majorHAnsi"/>
          <w:sz w:val="22"/>
          <w:szCs w:val="22"/>
        </w:rPr>
        <w:t xml:space="preserve"> r. na świadczenie </w:t>
      </w:r>
      <w:r w:rsidR="002D5F63" w:rsidRPr="002D5F63">
        <w:rPr>
          <w:rFonts w:asciiTheme="majorHAnsi" w:eastAsia="Calibri" w:hAnsiTheme="majorHAnsi" w:cstheme="majorHAnsi"/>
          <w:color w:val="000000"/>
          <w:sz w:val="22"/>
          <w:szCs w:val="22"/>
        </w:rPr>
        <w:t>usług rehabilitacyjnych</w:t>
      </w:r>
      <w:r>
        <w:rPr>
          <w:rFonts w:asciiTheme="majorHAnsi" w:eastAsia="Calibri" w:hAnsiTheme="majorHAnsi" w:cstheme="majorHAnsi"/>
          <w:sz w:val="22"/>
          <w:szCs w:val="22"/>
        </w:rPr>
        <w:t xml:space="preserve"> </w:t>
      </w:r>
      <w:r>
        <w:rPr>
          <w:rFonts w:asciiTheme="majorHAnsi" w:eastAsia="Calibri" w:hAnsiTheme="majorHAnsi" w:cstheme="majorHAnsi"/>
          <w:color w:val="000000"/>
          <w:sz w:val="22"/>
          <w:szCs w:val="22"/>
        </w:rPr>
        <w:t xml:space="preserve">w ramach projektu </w:t>
      </w:r>
      <w:r>
        <w:rPr>
          <w:rFonts w:asciiTheme="majorHAnsi" w:eastAsia="Calibri" w:hAnsiTheme="majorHAnsi" w:cstheme="majorHAnsi"/>
          <w:b/>
          <w:bCs/>
          <w:color w:val="000000"/>
          <w:sz w:val="22"/>
          <w:szCs w:val="22"/>
        </w:rPr>
        <w:t>FEMP.06.21-IP.01-1337/24</w:t>
      </w:r>
      <w:r>
        <w:rPr>
          <w:rFonts w:asciiTheme="majorHAnsi" w:hAnsiTheme="majorHAnsi" w:cstheme="majorHAnsi"/>
          <w:sz w:val="22"/>
          <w:szCs w:val="22"/>
        </w:rPr>
        <w:t xml:space="preserve"> oświadczam, że:  </w:t>
      </w:r>
    </w:p>
    <w:p w14:paraId="27C46F77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 </w:t>
      </w:r>
    </w:p>
    <w:p w14:paraId="35F4EA18" w14:textId="77777777" w:rsidR="00C35AEF" w:rsidRDefault="00C35AEF" w:rsidP="00C35AEF">
      <w:pPr>
        <w:numPr>
          <w:ilvl w:val="0"/>
          <w:numId w:val="18"/>
        </w:numPr>
        <w:spacing w:line="276" w:lineRule="auto"/>
        <w:ind w:leftChars="-1" w:left="0" w:hangingChars="1" w:hanging="2"/>
        <w:jc w:val="both"/>
        <w:textAlignment w:val="baseline"/>
        <w:outlineLvl w:val="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posiadam doświadczenie, wiedzę, umiejętności i kwalifikacje do prawidłowego  i zgodnego z prawem wykonania Przedmiotu Umowy oraz zasoby finansowe pozwalające na prawidłowe i terminowe wykonanie Umowy, </w:t>
      </w:r>
    </w:p>
    <w:p w14:paraId="0FC56799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 </w:t>
      </w:r>
    </w:p>
    <w:p w14:paraId="232419FF" w14:textId="77777777" w:rsidR="00C35AEF" w:rsidRDefault="00C35AEF" w:rsidP="00C35AEF">
      <w:pPr>
        <w:numPr>
          <w:ilvl w:val="0"/>
          <w:numId w:val="19"/>
        </w:numPr>
        <w:spacing w:line="276" w:lineRule="auto"/>
        <w:ind w:leftChars="-1" w:left="0" w:hangingChars="1" w:hanging="2"/>
        <w:jc w:val="both"/>
        <w:textAlignment w:val="baseline"/>
        <w:outlineLvl w:val="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nie otwarto wobec mnie likwidacji i nie ogłoszono upadłości (dotyczy podmiotu gospodarczego). </w:t>
      </w:r>
    </w:p>
    <w:p w14:paraId="3B061511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73630750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391C759C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13D8AABB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7A1A7F3A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> </w:t>
      </w:r>
    </w:p>
    <w:p w14:paraId="658FD638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……………………………………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................................................................... </w:t>
      </w:r>
    </w:p>
    <w:p w14:paraId="5A1A0FD0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miejscowość, data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 xml:space="preserve">   </w:t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</w: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ab/>
        <w:t>(podpis Oferenta) </w:t>
      </w:r>
    </w:p>
    <w:p w14:paraId="34DD86DD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318BA022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  <w:r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  <w:t xml:space="preserve"> </w:t>
      </w:r>
    </w:p>
    <w:p w14:paraId="548AF5A4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i/>
          <w:iCs/>
          <w:color w:val="000000" w:themeColor="text1"/>
          <w:sz w:val="22"/>
          <w:szCs w:val="22"/>
        </w:rPr>
      </w:pPr>
    </w:p>
    <w:p w14:paraId="71FE84BE" w14:textId="77777777" w:rsidR="00C35AEF" w:rsidRDefault="00C35AEF" w:rsidP="00C35AEF">
      <w:pPr>
        <w:spacing w:line="276" w:lineRule="auto"/>
        <w:ind w:hanging="2"/>
        <w:jc w:val="both"/>
        <w:rPr>
          <w:rFonts w:asciiTheme="majorHAnsi" w:hAnsiTheme="majorHAnsi" w:cstheme="majorHAnsi"/>
          <w:sz w:val="22"/>
          <w:szCs w:val="22"/>
        </w:rPr>
      </w:pPr>
    </w:p>
    <w:p w14:paraId="4C376A01" w14:textId="77777777" w:rsidR="00C35AEF" w:rsidRDefault="00C35AEF" w:rsidP="00C35AEF">
      <w:pPr>
        <w:ind w:hanging="2"/>
      </w:pPr>
    </w:p>
    <w:p w14:paraId="04EA814F" w14:textId="77777777" w:rsidR="00C35AEF" w:rsidRDefault="00C35AEF" w:rsidP="00C35AEF">
      <w:pPr>
        <w:tabs>
          <w:tab w:val="left" w:pos="8789"/>
        </w:tabs>
        <w:spacing w:after="280"/>
        <w:ind w:firstLine="0"/>
        <w:jc w:val="both"/>
        <w:rPr>
          <w:rFonts w:ascii="Calibri" w:eastAsia="Calibri" w:hAnsi="Calibri" w:cs="Calibri"/>
          <w:sz w:val="22"/>
          <w:szCs w:val="22"/>
        </w:rPr>
      </w:pPr>
    </w:p>
    <w:p w14:paraId="336F581E" w14:textId="77777777" w:rsidR="00C35AEF" w:rsidRDefault="00C35AEF" w:rsidP="00C35AEF">
      <w:pPr>
        <w:tabs>
          <w:tab w:val="left" w:pos="8789"/>
        </w:tabs>
        <w:spacing w:after="280"/>
        <w:ind w:firstLine="0"/>
        <w:jc w:val="both"/>
        <w:rPr>
          <w:rFonts w:ascii="Calibri" w:eastAsia="Calibri" w:hAnsi="Calibri" w:cs="Calibri"/>
          <w:sz w:val="22"/>
          <w:szCs w:val="22"/>
        </w:rPr>
      </w:pPr>
    </w:p>
    <w:p w14:paraId="51943503" w14:textId="77777777" w:rsidR="00C35AEF" w:rsidRDefault="00C35AEF" w:rsidP="00C35AEF">
      <w:pPr>
        <w:tabs>
          <w:tab w:val="left" w:pos="8789"/>
        </w:tabs>
        <w:spacing w:after="280"/>
        <w:ind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DC2A42F" w14:textId="77777777" w:rsidR="00C35AEF" w:rsidRDefault="00C35AEF" w:rsidP="00C35AEF">
      <w:pPr>
        <w:tabs>
          <w:tab w:val="left" w:pos="8789"/>
        </w:tabs>
        <w:spacing w:after="280"/>
        <w:ind w:firstLine="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2897B68" w14:textId="77777777" w:rsidR="00C54A4F" w:rsidRPr="00243E2F" w:rsidRDefault="00C54A4F" w:rsidP="00C35AEF">
      <w:pPr>
        <w:ind w:firstLine="0"/>
      </w:pPr>
    </w:p>
    <w:sectPr w:rsidR="00C54A4F" w:rsidRPr="00243E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417" w:right="1417" w:bottom="1417" w:left="1417" w:header="1134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37431" w14:textId="77777777" w:rsidR="00263623" w:rsidRDefault="00263623">
      <w:r>
        <w:separator/>
      </w:r>
    </w:p>
  </w:endnote>
  <w:endnote w:type="continuationSeparator" w:id="0">
    <w:p w14:paraId="4127C4A4" w14:textId="77777777" w:rsidR="00263623" w:rsidRDefault="0026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MV Boli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auto"/>
    <w:pitch w:val="default"/>
  </w:font>
  <w:font w:name="Liberation Sans">
    <w:altName w:val="Arial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6510B" w14:textId="77777777" w:rsidR="00C54A4F" w:rsidRDefault="00C54A4F">
    <w:pP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38483" w14:textId="77777777" w:rsidR="00C54A4F" w:rsidRDefault="004634BC">
    <w:pPr>
      <w:tabs>
        <w:tab w:val="center" w:pos="4536"/>
        <w:tab w:val="right" w:pos="9072"/>
      </w:tabs>
      <w:ind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52F9">
      <w:rPr>
        <w:noProof/>
        <w:color w:val="000000"/>
      </w:rPr>
      <w:t>1</w:t>
    </w:r>
    <w:r>
      <w:rPr>
        <w:color w:val="000000"/>
      </w:rPr>
      <w:fldChar w:fldCharType="end"/>
    </w:r>
  </w:p>
  <w:p w14:paraId="18BF8828" w14:textId="77777777" w:rsidR="00C54A4F" w:rsidRDefault="00C54A4F">
    <w:pPr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92945" w14:textId="77777777" w:rsidR="00C54A4F" w:rsidRDefault="00C54A4F">
    <w:pPr>
      <w:tabs>
        <w:tab w:val="center" w:pos="4536"/>
        <w:tab w:val="right" w:pos="9072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3B831" w14:textId="77777777" w:rsidR="00263623" w:rsidRDefault="00263623">
      <w:r>
        <w:separator/>
      </w:r>
    </w:p>
  </w:footnote>
  <w:footnote w:type="continuationSeparator" w:id="0">
    <w:p w14:paraId="5C37CC56" w14:textId="77777777" w:rsidR="00263623" w:rsidRDefault="0026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0B41F" w14:textId="77777777" w:rsidR="00C54A4F" w:rsidRDefault="00C54A4F">
    <w:pPr>
      <w:ind w:hanging="2"/>
      <w:rPr>
        <w:rFonts w:ascii="Times New Roman" w:eastAsia="Times New Roman" w:hAnsi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77495" w14:textId="4B386223" w:rsidR="00C54A4F" w:rsidRDefault="006934E4">
    <w:pPr>
      <w:ind w:hanging="2"/>
      <w:rPr>
        <w:rFonts w:ascii="Times New Roman" w:eastAsia="Times New Roman" w:hAnsi="Times New Roman" w:cs="Times New Roman"/>
        <w:color w:val="000000"/>
      </w:rPr>
    </w:pPr>
    <w:r w:rsidRPr="00364092">
      <w:rPr>
        <w:rFonts w:ascii="Times New Roman" w:eastAsia="Times New Roman" w:hAnsi="Times New Roman" w:cs="Times New Roman"/>
        <w:noProof/>
        <w:color w:val="000000"/>
      </w:rPr>
      <w:drawing>
        <wp:inline distT="0" distB="0" distL="0" distR="0" wp14:anchorId="4D19C609" wp14:editId="1779B654">
          <wp:extent cx="5760720" cy="608965"/>
          <wp:effectExtent l="0" t="0" r="0" b="0"/>
          <wp:docPr id="190764893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DC02A" w14:textId="77777777" w:rsidR="00C54A4F" w:rsidRDefault="00C54A4F">
    <w:pPr>
      <w:ind w:hanging="2"/>
      <w:rPr>
        <w:rFonts w:ascii="Times New Roman" w:eastAsia="Times New Roman" w:hAnsi="Times New Roman"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239341B"/>
    <w:multiLevelType w:val="multilevel"/>
    <w:tmpl w:val="9239341B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B5E306ED"/>
    <w:multiLevelType w:val="multilevel"/>
    <w:tmpl w:val="B5E306ED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BF205925"/>
    <w:multiLevelType w:val="multilevel"/>
    <w:tmpl w:val="BF20592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C8879AEF"/>
    <w:multiLevelType w:val="multilevel"/>
    <w:tmpl w:val="C8879AEF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4" w15:restartNumberingAfterBreak="0">
    <w:nsid w:val="CF092B84"/>
    <w:multiLevelType w:val="multilevel"/>
    <w:tmpl w:val="CF092B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FBF4BC6C"/>
    <w:multiLevelType w:val="singleLevel"/>
    <w:tmpl w:val="FBF4BC6C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3"/>
        <w:szCs w:val="13"/>
      </w:rPr>
    </w:lvl>
  </w:abstractNum>
  <w:abstractNum w:abstractNumId="6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718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0248C179"/>
    <w:multiLevelType w:val="multilevel"/>
    <w:tmpl w:val="0248C179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03D62ECE"/>
    <w:multiLevelType w:val="multilevel"/>
    <w:tmpl w:val="03D62ECE"/>
    <w:lvl w:ilvl="0">
      <w:start w:val="1"/>
      <w:numFmt w:val="bullet"/>
      <w:lvlText w:val="●"/>
      <w:lvlJc w:val="left"/>
      <w:pPr>
        <w:ind w:left="1557" w:hanging="360"/>
      </w:pPr>
      <w:rPr>
        <w:rFonts w:ascii="Noto Sans Symbols" w:eastAsia="Noto Sans Symbols" w:hAnsi="Noto Sans Symbols" w:cs="Noto Sans Symbols" w:hint="default"/>
        <w:color w:val="auto"/>
        <w:sz w:val="16"/>
        <w:szCs w:val="16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5BB0EE0"/>
    <w:multiLevelType w:val="multilevel"/>
    <w:tmpl w:val="05BB0EE0"/>
    <w:lvl w:ilvl="0">
      <w:start w:val="1"/>
      <w:numFmt w:val="lowerLetter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 w15:restartNumberingAfterBreak="0">
    <w:nsid w:val="089E45EF"/>
    <w:multiLevelType w:val="hybridMultilevel"/>
    <w:tmpl w:val="B0D8E7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8D4AE"/>
    <w:multiLevelType w:val="multilevel"/>
    <w:tmpl w:val="1518D4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654F3"/>
    <w:multiLevelType w:val="multilevel"/>
    <w:tmpl w:val="25B654F3"/>
    <w:lvl w:ilvl="0">
      <w:start w:val="1"/>
      <w:numFmt w:val="bullet"/>
      <w:lvlText w:val="⎯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8597246"/>
    <w:multiLevelType w:val="singleLevel"/>
    <w:tmpl w:val="2859724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3"/>
        <w:szCs w:val="13"/>
      </w:rPr>
    </w:lvl>
  </w:abstractNum>
  <w:abstractNum w:abstractNumId="14" w15:restartNumberingAfterBreak="0">
    <w:nsid w:val="28C43283"/>
    <w:multiLevelType w:val="multilevel"/>
    <w:tmpl w:val="28C43283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15" w15:restartNumberingAfterBreak="0">
    <w:nsid w:val="2A8F537B"/>
    <w:multiLevelType w:val="multilevel"/>
    <w:tmpl w:val="2A8F537B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2CA8669C"/>
    <w:multiLevelType w:val="hybridMultilevel"/>
    <w:tmpl w:val="69740F32"/>
    <w:lvl w:ilvl="0" w:tplc="58F05F74">
      <w:start w:val="1"/>
      <w:numFmt w:val="lowerLetter"/>
      <w:lvlText w:val="%1)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7" w15:restartNumberingAfterBreak="0">
    <w:nsid w:val="321044E2"/>
    <w:multiLevelType w:val="multilevel"/>
    <w:tmpl w:val="7FFA1A76"/>
    <w:lvl w:ilvl="0">
      <w:start w:val="1"/>
      <w:numFmt w:val="lowerLetter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 w15:restartNumberingAfterBreak="0">
    <w:nsid w:val="484238A2"/>
    <w:multiLevelType w:val="singleLevel"/>
    <w:tmpl w:val="484238A2"/>
    <w:lvl w:ilvl="0">
      <w:start w:val="1"/>
      <w:numFmt w:val="lowerLetter"/>
      <w:suff w:val="space"/>
      <w:lvlText w:val="%1)"/>
      <w:lvlJc w:val="left"/>
    </w:lvl>
  </w:abstractNum>
  <w:abstractNum w:abstractNumId="19" w15:restartNumberingAfterBreak="0">
    <w:nsid w:val="4D4DC07F"/>
    <w:multiLevelType w:val="multilevel"/>
    <w:tmpl w:val="4D4DC07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C69BF9"/>
    <w:multiLevelType w:val="singleLevel"/>
    <w:tmpl w:val="52C69BF9"/>
    <w:lvl w:ilvl="0">
      <w:start w:val="1"/>
      <w:numFmt w:val="lowerLetter"/>
      <w:suff w:val="space"/>
      <w:lvlText w:val="%1."/>
      <w:lvlJc w:val="left"/>
      <w:rPr>
        <w:rFonts w:ascii="Calibri" w:hAnsi="Calibri" w:cs="Calibri" w:hint="default"/>
        <w:sz w:val="22"/>
        <w:szCs w:val="22"/>
      </w:rPr>
    </w:lvl>
  </w:abstractNum>
  <w:abstractNum w:abstractNumId="21" w15:restartNumberingAfterBreak="0">
    <w:nsid w:val="59ADCABA"/>
    <w:multiLevelType w:val="multilevel"/>
    <w:tmpl w:val="59ADCABA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2" w15:restartNumberingAfterBreak="0">
    <w:nsid w:val="5A241D34"/>
    <w:multiLevelType w:val="multilevel"/>
    <w:tmpl w:val="5A241D34"/>
    <w:lvl w:ilvl="0">
      <w:start w:val="1"/>
      <w:numFmt w:val="lowerLetter"/>
      <w:lvlText w:val="%1)"/>
      <w:lvlJc w:val="left"/>
      <w:pPr>
        <w:ind w:left="645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3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5" w:hanging="180"/>
      </w:pPr>
      <w:rPr>
        <w:vertAlign w:val="baseline"/>
      </w:rPr>
    </w:lvl>
  </w:abstractNum>
  <w:abstractNum w:abstractNumId="23" w15:restartNumberingAfterBreak="0">
    <w:nsid w:val="5CF029FA"/>
    <w:multiLevelType w:val="multilevel"/>
    <w:tmpl w:val="5CF029FA"/>
    <w:lvl w:ilvl="0">
      <w:start w:val="1"/>
      <w:numFmt w:val="lowerLetter"/>
      <w:lvlText w:val="%1)"/>
      <w:lvlJc w:val="left"/>
      <w:pPr>
        <w:ind w:left="645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3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5" w:hanging="180"/>
      </w:pPr>
      <w:rPr>
        <w:vertAlign w:val="baseline"/>
      </w:rPr>
    </w:lvl>
  </w:abstractNum>
  <w:abstractNum w:abstractNumId="24" w15:restartNumberingAfterBreak="0">
    <w:nsid w:val="72183CF9"/>
    <w:multiLevelType w:val="multilevel"/>
    <w:tmpl w:val="72183CF9"/>
    <w:lvl w:ilvl="0">
      <w:start w:val="1"/>
      <w:numFmt w:val="lowerLetter"/>
      <w:lvlText w:val="%1)"/>
      <w:lvlJc w:val="left"/>
      <w:pPr>
        <w:ind w:left="718" w:hanging="360"/>
      </w:pPr>
    </w:lvl>
    <w:lvl w:ilvl="1">
      <w:start w:val="1"/>
      <w:numFmt w:val="lowerLetter"/>
      <w:lvlText w:val="%2."/>
      <w:lvlJc w:val="left"/>
      <w:pPr>
        <w:ind w:left="1438" w:hanging="360"/>
      </w:pPr>
    </w:lvl>
    <w:lvl w:ilvl="2">
      <w:start w:val="1"/>
      <w:numFmt w:val="lowerRoman"/>
      <w:lvlText w:val="%3."/>
      <w:lvlJc w:val="right"/>
      <w:pPr>
        <w:ind w:left="2158" w:hanging="180"/>
      </w:pPr>
    </w:lvl>
    <w:lvl w:ilvl="3">
      <w:start w:val="1"/>
      <w:numFmt w:val="decimal"/>
      <w:lvlText w:val="%4."/>
      <w:lvlJc w:val="left"/>
      <w:pPr>
        <w:ind w:left="2878" w:hanging="360"/>
      </w:pPr>
    </w:lvl>
    <w:lvl w:ilvl="4">
      <w:start w:val="1"/>
      <w:numFmt w:val="lowerLetter"/>
      <w:lvlText w:val="%5."/>
      <w:lvlJc w:val="left"/>
      <w:pPr>
        <w:ind w:left="3598" w:hanging="360"/>
      </w:pPr>
    </w:lvl>
    <w:lvl w:ilvl="5">
      <w:start w:val="1"/>
      <w:numFmt w:val="lowerRoman"/>
      <w:lvlText w:val="%6."/>
      <w:lvlJc w:val="right"/>
      <w:pPr>
        <w:ind w:left="4318" w:hanging="180"/>
      </w:pPr>
    </w:lvl>
    <w:lvl w:ilvl="6">
      <w:start w:val="1"/>
      <w:numFmt w:val="decimal"/>
      <w:lvlText w:val="%7."/>
      <w:lvlJc w:val="left"/>
      <w:pPr>
        <w:ind w:left="5038" w:hanging="360"/>
      </w:pPr>
    </w:lvl>
    <w:lvl w:ilvl="7">
      <w:start w:val="1"/>
      <w:numFmt w:val="lowerLetter"/>
      <w:lvlText w:val="%8."/>
      <w:lvlJc w:val="left"/>
      <w:pPr>
        <w:ind w:left="5758" w:hanging="360"/>
      </w:pPr>
    </w:lvl>
    <w:lvl w:ilvl="8">
      <w:start w:val="1"/>
      <w:numFmt w:val="lowerRoman"/>
      <w:lvlText w:val="%9."/>
      <w:lvlJc w:val="right"/>
      <w:pPr>
        <w:ind w:left="6478" w:hanging="180"/>
      </w:pPr>
    </w:lvl>
  </w:abstractNum>
  <w:abstractNum w:abstractNumId="25" w15:restartNumberingAfterBreak="0">
    <w:nsid w:val="793829C8"/>
    <w:multiLevelType w:val="multilevel"/>
    <w:tmpl w:val="793829C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802384056">
    <w:abstractNumId w:val="6"/>
  </w:num>
  <w:num w:numId="2" w16cid:durableId="1707098704">
    <w:abstractNumId w:val="4"/>
  </w:num>
  <w:num w:numId="3" w16cid:durableId="1061363773">
    <w:abstractNumId w:val="5"/>
  </w:num>
  <w:num w:numId="4" w16cid:durableId="2092391527">
    <w:abstractNumId w:val="13"/>
  </w:num>
  <w:num w:numId="5" w16cid:durableId="260258550">
    <w:abstractNumId w:val="18"/>
  </w:num>
  <w:num w:numId="6" w16cid:durableId="1326326358">
    <w:abstractNumId w:val="21"/>
  </w:num>
  <w:num w:numId="7" w16cid:durableId="47078052">
    <w:abstractNumId w:val="2"/>
  </w:num>
  <w:num w:numId="8" w16cid:durableId="194387324">
    <w:abstractNumId w:val="1"/>
  </w:num>
  <w:num w:numId="9" w16cid:durableId="8071397">
    <w:abstractNumId w:val="8"/>
  </w:num>
  <w:num w:numId="10" w16cid:durableId="373384949">
    <w:abstractNumId w:val="12"/>
  </w:num>
  <w:num w:numId="11" w16cid:durableId="434784533">
    <w:abstractNumId w:val="24"/>
  </w:num>
  <w:num w:numId="12" w16cid:durableId="320084281">
    <w:abstractNumId w:val="7"/>
  </w:num>
  <w:num w:numId="13" w16cid:durableId="87820788">
    <w:abstractNumId w:val="0"/>
  </w:num>
  <w:num w:numId="14" w16cid:durableId="1302659907">
    <w:abstractNumId w:val="15"/>
  </w:num>
  <w:num w:numId="15" w16cid:durableId="1643653221">
    <w:abstractNumId w:val="22"/>
  </w:num>
  <w:num w:numId="16" w16cid:durableId="268391515">
    <w:abstractNumId w:val="3"/>
  </w:num>
  <w:num w:numId="17" w16cid:durableId="1376735215">
    <w:abstractNumId w:val="19"/>
  </w:num>
  <w:num w:numId="18" w16cid:durableId="1525358979">
    <w:abstractNumId w:val="9"/>
  </w:num>
  <w:num w:numId="19" w16cid:durableId="1825662745">
    <w:abstractNumId w:val="17"/>
  </w:num>
  <w:num w:numId="20" w16cid:durableId="476072774">
    <w:abstractNumId w:val="20"/>
  </w:num>
  <w:num w:numId="21" w16cid:durableId="1979384052">
    <w:abstractNumId w:val="20"/>
    <w:lvlOverride w:ilvl="0">
      <w:startOverride w:val="1"/>
    </w:lvlOverride>
  </w:num>
  <w:num w:numId="22" w16cid:durableId="220987817">
    <w:abstractNumId w:val="10"/>
  </w:num>
  <w:num w:numId="23" w16cid:durableId="392775722">
    <w:abstractNumId w:val="16"/>
  </w:num>
  <w:num w:numId="24" w16cid:durableId="513617352">
    <w:abstractNumId w:val="25"/>
  </w:num>
  <w:num w:numId="25" w16cid:durableId="87385656">
    <w:abstractNumId w:val="23"/>
  </w:num>
  <w:num w:numId="26" w16cid:durableId="721446987">
    <w:abstractNumId w:val="14"/>
  </w:num>
  <w:num w:numId="27" w16cid:durableId="7477298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A4F"/>
    <w:rsid w:val="0001650A"/>
    <w:rsid w:val="00031D8A"/>
    <w:rsid w:val="000516FD"/>
    <w:rsid w:val="000552F9"/>
    <w:rsid w:val="00064B20"/>
    <w:rsid w:val="00076546"/>
    <w:rsid w:val="00095EE0"/>
    <w:rsid w:val="000A02D6"/>
    <w:rsid w:val="000A375D"/>
    <w:rsid w:val="000F57E0"/>
    <w:rsid w:val="001044A8"/>
    <w:rsid w:val="00104C29"/>
    <w:rsid w:val="001173FC"/>
    <w:rsid w:val="00137292"/>
    <w:rsid w:val="00140D1E"/>
    <w:rsid w:val="00150C88"/>
    <w:rsid w:val="001C25B8"/>
    <w:rsid w:val="001D67BC"/>
    <w:rsid w:val="001E15B1"/>
    <w:rsid w:val="001F5F27"/>
    <w:rsid w:val="00243E2F"/>
    <w:rsid w:val="00247938"/>
    <w:rsid w:val="00262A4F"/>
    <w:rsid w:val="00263623"/>
    <w:rsid w:val="002A7EC4"/>
    <w:rsid w:val="002C628D"/>
    <w:rsid w:val="002C642A"/>
    <w:rsid w:val="002D5F63"/>
    <w:rsid w:val="002F278A"/>
    <w:rsid w:val="00302246"/>
    <w:rsid w:val="0034594C"/>
    <w:rsid w:val="00381898"/>
    <w:rsid w:val="00385992"/>
    <w:rsid w:val="003A21A1"/>
    <w:rsid w:val="003A2EB3"/>
    <w:rsid w:val="003F1981"/>
    <w:rsid w:val="004030B6"/>
    <w:rsid w:val="004634BC"/>
    <w:rsid w:val="00475FA9"/>
    <w:rsid w:val="00495863"/>
    <w:rsid w:val="00526058"/>
    <w:rsid w:val="00535E35"/>
    <w:rsid w:val="0053718B"/>
    <w:rsid w:val="00553B0C"/>
    <w:rsid w:val="005A5DA3"/>
    <w:rsid w:val="005C6F17"/>
    <w:rsid w:val="005D01FD"/>
    <w:rsid w:val="005D150A"/>
    <w:rsid w:val="00623333"/>
    <w:rsid w:val="00632400"/>
    <w:rsid w:val="00635616"/>
    <w:rsid w:val="00643EA4"/>
    <w:rsid w:val="00653782"/>
    <w:rsid w:val="00660ADF"/>
    <w:rsid w:val="00663A41"/>
    <w:rsid w:val="00677056"/>
    <w:rsid w:val="00677FA4"/>
    <w:rsid w:val="00687315"/>
    <w:rsid w:val="006934E4"/>
    <w:rsid w:val="006C1AC2"/>
    <w:rsid w:val="006C689D"/>
    <w:rsid w:val="006F22A1"/>
    <w:rsid w:val="006F2A29"/>
    <w:rsid w:val="006F3534"/>
    <w:rsid w:val="007031FB"/>
    <w:rsid w:val="007149D9"/>
    <w:rsid w:val="007259C7"/>
    <w:rsid w:val="0074738C"/>
    <w:rsid w:val="00780B71"/>
    <w:rsid w:val="00794E3F"/>
    <w:rsid w:val="007D413F"/>
    <w:rsid w:val="007F2AF0"/>
    <w:rsid w:val="008161AB"/>
    <w:rsid w:val="00856AF9"/>
    <w:rsid w:val="00880EF8"/>
    <w:rsid w:val="00881622"/>
    <w:rsid w:val="00894C1B"/>
    <w:rsid w:val="008A38B7"/>
    <w:rsid w:val="008E3D90"/>
    <w:rsid w:val="009539D4"/>
    <w:rsid w:val="00974843"/>
    <w:rsid w:val="00975AE7"/>
    <w:rsid w:val="009C223A"/>
    <w:rsid w:val="009D41DD"/>
    <w:rsid w:val="00A06B5C"/>
    <w:rsid w:val="00A337F0"/>
    <w:rsid w:val="00A44812"/>
    <w:rsid w:val="00A72D40"/>
    <w:rsid w:val="00A83C87"/>
    <w:rsid w:val="00B9089E"/>
    <w:rsid w:val="00B91725"/>
    <w:rsid w:val="00BA1B0D"/>
    <w:rsid w:val="00BC1422"/>
    <w:rsid w:val="00C02BCF"/>
    <w:rsid w:val="00C34B25"/>
    <w:rsid w:val="00C35AEF"/>
    <w:rsid w:val="00C54A4F"/>
    <w:rsid w:val="00C57D92"/>
    <w:rsid w:val="00C67CEB"/>
    <w:rsid w:val="00C67FC0"/>
    <w:rsid w:val="00C81602"/>
    <w:rsid w:val="00CB0B67"/>
    <w:rsid w:val="00CB7A6D"/>
    <w:rsid w:val="00CE12AF"/>
    <w:rsid w:val="00D31FF7"/>
    <w:rsid w:val="00D33BDD"/>
    <w:rsid w:val="00D4039E"/>
    <w:rsid w:val="00D75DE0"/>
    <w:rsid w:val="00D80B24"/>
    <w:rsid w:val="00DA06F3"/>
    <w:rsid w:val="00DD131B"/>
    <w:rsid w:val="00E2189E"/>
    <w:rsid w:val="00E23A97"/>
    <w:rsid w:val="00E528B6"/>
    <w:rsid w:val="00E634D3"/>
    <w:rsid w:val="00E706BD"/>
    <w:rsid w:val="00E81D52"/>
    <w:rsid w:val="00E8227E"/>
    <w:rsid w:val="00EA683F"/>
    <w:rsid w:val="00EC0CA1"/>
    <w:rsid w:val="00ED7190"/>
    <w:rsid w:val="00EF6BE3"/>
    <w:rsid w:val="00F01833"/>
    <w:rsid w:val="00F03159"/>
    <w:rsid w:val="00F45AB6"/>
    <w:rsid w:val="00F50C91"/>
    <w:rsid w:val="00F71ABF"/>
    <w:rsid w:val="00F80022"/>
    <w:rsid w:val="00F84A1D"/>
    <w:rsid w:val="00F91CBC"/>
    <w:rsid w:val="00FA1F28"/>
    <w:rsid w:val="00FB232B"/>
    <w:rsid w:val="00FC52FB"/>
    <w:rsid w:val="00FE2F84"/>
    <w:rsid w:val="05233857"/>
    <w:rsid w:val="34EA127A"/>
    <w:rsid w:val="43363121"/>
    <w:rsid w:val="4EB77064"/>
    <w:rsid w:val="6220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4A56AD5F"/>
  <w15:docId w15:val="{8A682C35-63F4-4F70-90D1-8BC999AA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pPr>
      <w:widowControl w:val="0"/>
      <w:ind w:hanging="1"/>
    </w:pPr>
    <w:rPr>
      <w:rFonts w:ascii="Liberation Serif" w:eastAsia="Liberation Serif" w:hAnsi="Liberation Serif" w:cs="Liberation Serif"/>
      <w:sz w:val="24"/>
      <w:szCs w:val="24"/>
    </w:rPr>
  </w:style>
  <w:style w:type="paragraph" w:styleId="Nagwek1">
    <w:name w:val="heading 1"/>
    <w:basedOn w:val="Normalny"/>
    <w:next w:val="Normalny"/>
    <w:pPr>
      <w:keepNext/>
      <w:spacing w:before="240" w:after="120"/>
      <w:outlineLvl w:val="0"/>
    </w:pPr>
    <w:rPr>
      <w:rFonts w:ascii="Liberation Sans" w:eastAsia="Liberation Sans" w:hAnsi="Liberation Sans" w:cs="Liberation Sans"/>
      <w:b/>
      <w:sz w:val="36"/>
      <w:szCs w:val="36"/>
    </w:rPr>
  </w:style>
  <w:style w:type="paragraph" w:styleId="Nagwek2">
    <w:name w:val="heading 2"/>
    <w:basedOn w:val="Normalny"/>
    <w:next w:val="Normalny"/>
    <w:qFormat/>
    <w:pPr>
      <w:keepNext/>
      <w:spacing w:before="200" w:after="120"/>
      <w:outlineLvl w:val="1"/>
    </w:pPr>
    <w:rPr>
      <w:rFonts w:ascii="Liberation Sans" w:eastAsia="Liberation Sans" w:hAnsi="Liberation Sans" w:cs="Liberation Sans"/>
      <w:b/>
      <w:sz w:val="32"/>
      <w:szCs w:val="32"/>
    </w:rPr>
  </w:style>
  <w:style w:type="paragraph" w:styleId="Nagwek3">
    <w:name w:val="heading 3"/>
    <w:basedOn w:val="Normalny"/>
    <w:next w:val="Normalny"/>
    <w:pPr>
      <w:keepNext/>
      <w:spacing w:before="140" w:after="120"/>
      <w:outlineLvl w:val="2"/>
    </w:pPr>
    <w:rPr>
      <w:rFonts w:ascii="Liberation Sans" w:eastAsia="Liberation Sans" w:hAnsi="Liberation Sans" w:cs="Liberation Sans"/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qFormat/>
  </w:style>
  <w:style w:type="paragraph" w:styleId="NormalnyWeb">
    <w:name w:val="Normal (Web)"/>
    <w:basedOn w:val="Normalny"/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ytu">
    <w:name w:val="Title"/>
    <w:basedOn w:val="Normalny"/>
    <w:next w:val="Normalny"/>
    <w:qFormat/>
    <w:pPr>
      <w:keepNext/>
      <w:spacing w:before="240" w:after="120"/>
      <w:jc w:val="center"/>
    </w:pPr>
    <w:rPr>
      <w:rFonts w:ascii="Liberation Sans" w:eastAsia="Liberation Sans" w:hAnsi="Liberation Sans" w:cs="Liberation Sans"/>
      <w:b/>
      <w:sz w:val="56"/>
      <w:szCs w:val="56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left w:w="108" w:type="dxa"/>
        <w:right w:w="108" w:type="dxa"/>
      </w:tblCellMar>
    </w:tblPr>
  </w:style>
  <w:style w:type="paragraph" w:styleId="Akapitzlist">
    <w:name w:val="List Paragraph"/>
    <w:basedOn w:val="Standard"/>
    <w:uiPriority w:val="34"/>
    <w:qFormat/>
    <w:pPr>
      <w:spacing w:after="200" w:line="276" w:lineRule="auto"/>
      <w:ind w:left="720" w:firstLine="0"/>
    </w:pPr>
    <w:rPr>
      <w:rFonts w:ascii="Calibri" w:eastAsia="Andale Sans UI" w:hAnsi="Calibri" w:cs="Calibri"/>
      <w:sz w:val="22"/>
      <w:szCs w:val="22"/>
    </w:rPr>
  </w:style>
  <w:style w:type="paragraph" w:customStyle="1" w:styleId="Standard">
    <w:name w:val="Standard"/>
    <w:qFormat/>
    <w:pPr>
      <w:widowControl w:val="0"/>
      <w:spacing w:line="1" w:lineRule="atLeast"/>
      <w:ind w:leftChars="-1" w:left="-1" w:hangingChars="1" w:hanging="1"/>
      <w:textAlignment w:val="baseline"/>
      <w:outlineLvl w:val="0"/>
    </w:pPr>
    <w:rPr>
      <w:rFonts w:eastAsia="Times New Roman"/>
      <w:kern w:val="1"/>
      <w:position w:val="-1"/>
      <w:sz w:val="24"/>
      <w:szCs w:val="24"/>
    </w:rPr>
  </w:style>
  <w:style w:type="character" w:styleId="Odwoaniedokomentarza">
    <w:name w:val="annotation reference"/>
    <w:basedOn w:val="Domylnaczcionkaakapitu"/>
    <w:rsid w:val="000552F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0552F9"/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552F9"/>
    <w:rPr>
      <w:rFonts w:ascii="Liberation Serif" w:eastAsia="Liberation Serif" w:hAnsi="Liberation Serif" w:cs="Liberation Serif"/>
      <w:sz w:val="24"/>
      <w:szCs w:val="24"/>
    </w:rPr>
  </w:style>
  <w:style w:type="character" w:customStyle="1" w:styleId="TematkomentarzaZnak">
    <w:name w:val="Temat komentarza Znak"/>
    <w:basedOn w:val="TekstkomentarzaZnak"/>
    <w:link w:val="Tematkomentarza"/>
    <w:rsid w:val="000552F9"/>
    <w:rPr>
      <w:rFonts w:ascii="Liberation Serif" w:eastAsia="Liberation Serif" w:hAnsi="Liberation Serif" w:cs="Liberation Serif"/>
      <w:b/>
      <w:bCs/>
      <w:sz w:val="24"/>
      <w:szCs w:val="24"/>
    </w:rPr>
  </w:style>
  <w:style w:type="paragraph" w:styleId="Poprawka">
    <w:name w:val="Revision"/>
    <w:hidden/>
    <w:uiPriority w:val="99"/>
    <w:unhideWhenUsed/>
    <w:rsid w:val="000A375D"/>
    <w:rPr>
      <w:rFonts w:ascii="Liberation Serif" w:eastAsia="Liberation Serif" w:hAnsi="Liberation Serif" w:cs="Liberation Serif"/>
      <w:sz w:val="24"/>
      <w:szCs w:val="24"/>
    </w:rPr>
  </w:style>
  <w:style w:type="table" w:customStyle="1" w:styleId="Style427">
    <w:name w:val="_Style 427"/>
    <w:basedOn w:val="Standardowy"/>
    <w:qFormat/>
    <w:rsid w:val="00C35AEF"/>
    <w:rPr>
      <w:rFonts w:ascii="Aptos" w:eastAsia="Aptos" w:hAnsi="Aptos" w:cs="Aptos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C9A4FA33-ABEF-4FE8-A3A9-EBE17E7155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1456</Words>
  <Characters>8741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Wirtualna Polska Media SA</Company>
  <LinksUpToDate>false</LinksUpToDate>
  <CharactersWithSpaces>10177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Zamojska Katarzyna</cp:lastModifiedBy>
  <cp:revision>58</cp:revision>
  <cp:lastPrinted>2025-05-27T22:43:00Z</cp:lastPrinted>
  <dcterms:created xsi:type="dcterms:W3CDTF">2025-09-24T13:49:00Z</dcterms:created>
  <dcterms:modified xsi:type="dcterms:W3CDTF">2026-01-25T22:43:00Z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1045-12.2.0.20795</vt:lpwstr>
  </property>
  <property fmtid="{D5CDD505-2E9C-101B-9397-08002B2CF9AE}" pid="3" name="ICV">
    <vt:lpwstr>3408B91C0A7B478CA7BE0E6FDC8CC870_13</vt:lpwstr>
  </property>
</Properties>
</file>